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906" w:rsidRDefault="00A51906" w:rsidP="00A51906">
      <w:pPr>
        <w:bidi/>
        <w:rPr>
          <w:rFonts w:asciiTheme="majorBidi" w:hAnsiTheme="majorBidi" w:cstheme="majorBidi" w:hint="cs"/>
          <w:b/>
          <w:bCs/>
          <w:color w:val="000000" w:themeColor="text1"/>
          <w:sz w:val="32"/>
          <w:szCs w:val="32"/>
          <w:rtl/>
          <w:lang w:bidi="fa-IR"/>
        </w:rPr>
      </w:pPr>
      <w:r>
        <w:rPr>
          <w:rFonts w:asciiTheme="majorBidi" w:hAnsiTheme="majorBidi" w:cstheme="majorBidi" w:hint="cs"/>
          <w:b/>
          <w:bCs/>
          <w:color w:val="000000" w:themeColor="text1"/>
          <w:sz w:val="32"/>
          <w:szCs w:val="32"/>
          <w:rtl/>
          <w:lang w:bidi="fa-IR"/>
        </w:rPr>
        <w:t>انترناسیونال ۷۸۰</w:t>
      </w:r>
    </w:p>
    <w:p w:rsidR="00A51906" w:rsidRDefault="00A51906" w:rsidP="00A51906">
      <w:pPr>
        <w:bidi/>
        <w:rPr>
          <w:rFonts w:asciiTheme="majorBidi" w:hAnsiTheme="majorBidi" w:cstheme="majorBidi" w:hint="cs"/>
          <w:b/>
          <w:bCs/>
          <w:color w:val="000000" w:themeColor="text1"/>
          <w:sz w:val="32"/>
          <w:szCs w:val="32"/>
          <w:rtl/>
          <w:lang w:bidi="fa-IR"/>
        </w:rPr>
      </w:pPr>
      <w:r>
        <w:rPr>
          <w:rFonts w:asciiTheme="majorBidi" w:hAnsiTheme="majorBidi" w:cstheme="majorBidi" w:hint="cs"/>
          <w:b/>
          <w:bCs/>
          <w:color w:val="000000" w:themeColor="text1"/>
          <w:sz w:val="32"/>
          <w:szCs w:val="32"/>
          <w:rtl/>
          <w:lang w:bidi="fa-IR"/>
        </w:rPr>
        <w:t>علی جوادی</w:t>
      </w:r>
    </w:p>
    <w:p w:rsidR="00C04CE6" w:rsidRPr="00D95057" w:rsidRDefault="00C04CE6" w:rsidP="00A51906">
      <w:pPr>
        <w:bidi/>
        <w:jc w:val="center"/>
        <w:rPr>
          <w:rFonts w:asciiTheme="majorBidi" w:hAnsiTheme="majorBidi" w:cstheme="majorBidi"/>
          <w:b/>
          <w:bCs/>
          <w:color w:val="000000" w:themeColor="text1"/>
          <w:sz w:val="32"/>
          <w:szCs w:val="32"/>
          <w:rtl/>
          <w:lang w:bidi="fa-IR"/>
        </w:rPr>
      </w:pPr>
      <w:r w:rsidRPr="00D95057">
        <w:rPr>
          <w:rFonts w:asciiTheme="majorBidi" w:hAnsiTheme="majorBidi" w:cstheme="majorBidi"/>
          <w:b/>
          <w:bCs/>
          <w:color w:val="000000" w:themeColor="text1"/>
          <w:sz w:val="32"/>
          <w:szCs w:val="32"/>
          <w:rtl/>
          <w:lang w:bidi="fa-IR"/>
        </w:rPr>
        <w:t>سقوط آزاد بهای ریال</w:t>
      </w:r>
    </w:p>
    <w:p w:rsidR="00C04CE6" w:rsidRPr="00D95057" w:rsidRDefault="00C04CE6" w:rsidP="00C04CE6">
      <w:pPr>
        <w:bidi/>
        <w:jc w:val="center"/>
        <w:rPr>
          <w:rFonts w:asciiTheme="majorBidi" w:hAnsiTheme="majorBidi" w:cstheme="majorBidi"/>
          <w:b/>
          <w:bCs/>
          <w:color w:val="000000" w:themeColor="text1"/>
          <w:sz w:val="28"/>
          <w:szCs w:val="28"/>
          <w:rtl/>
          <w:lang w:bidi="fa-IR"/>
        </w:rPr>
      </w:pPr>
      <w:r w:rsidRPr="00D95057">
        <w:rPr>
          <w:rFonts w:asciiTheme="majorBidi" w:hAnsiTheme="majorBidi" w:cstheme="majorBidi"/>
          <w:b/>
          <w:bCs/>
          <w:color w:val="000000" w:themeColor="text1"/>
          <w:sz w:val="28"/>
          <w:szCs w:val="28"/>
          <w:rtl/>
          <w:lang w:bidi="fa-IR"/>
        </w:rPr>
        <w:t xml:space="preserve">دلایل </w:t>
      </w:r>
      <w:r w:rsidRPr="00D95057">
        <w:rPr>
          <w:rFonts w:asciiTheme="majorBidi" w:hAnsiTheme="majorBidi" w:cstheme="majorBidi" w:hint="cs"/>
          <w:b/>
          <w:bCs/>
          <w:color w:val="000000" w:themeColor="text1"/>
          <w:sz w:val="28"/>
          <w:szCs w:val="28"/>
          <w:rtl/>
          <w:lang w:bidi="fa-IR"/>
        </w:rPr>
        <w:t>اقتصادی، دلایل سیاسی</w:t>
      </w:r>
    </w:p>
    <w:p w:rsidR="00C04CE6" w:rsidRPr="00D95057" w:rsidRDefault="00C04CE6" w:rsidP="00A51906">
      <w:pPr>
        <w:bidi/>
        <w:rPr>
          <w:rFonts w:asciiTheme="majorBidi" w:hAnsiTheme="majorBidi" w:cstheme="majorBidi"/>
          <w:color w:val="000000" w:themeColor="text1"/>
          <w:sz w:val="28"/>
          <w:szCs w:val="28"/>
          <w:rtl/>
          <w:lang w:bidi="fa-IR"/>
        </w:rPr>
      </w:pPr>
      <w:r w:rsidRPr="00D95057">
        <w:rPr>
          <w:rFonts w:asciiTheme="majorBidi" w:hAnsiTheme="majorBidi" w:cstheme="majorBidi"/>
          <w:color w:val="000000" w:themeColor="text1"/>
          <w:sz w:val="28"/>
          <w:szCs w:val="28"/>
          <w:rtl/>
          <w:lang w:bidi="fa-IR"/>
        </w:rPr>
        <w:t>دلار از مرز ١٥٠٠٠ تومان نیز گذشت. در روزهای اخیر بهای دلار بطور شگفت</w:t>
      </w:r>
      <w:r w:rsidRPr="00D95057">
        <w:rPr>
          <w:rFonts w:asciiTheme="majorBidi" w:hAnsiTheme="majorBidi" w:cstheme="majorBidi" w:hint="cs"/>
          <w:color w:val="000000" w:themeColor="text1"/>
          <w:sz w:val="28"/>
          <w:szCs w:val="28"/>
          <w:rtl/>
          <w:lang w:bidi="fa-IR"/>
        </w:rPr>
        <w:t xml:space="preserve"> انگیزی</w:t>
      </w:r>
      <w:r w:rsidRPr="00D95057">
        <w:rPr>
          <w:rFonts w:asciiTheme="majorBidi" w:hAnsiTheme="majorBidi" w:cstheme="majorBidi"/>
          <w:color w:val="000000" w:themeColor="text1"/>
          <w:sz w:val="28"/>
          <w:szCs w:val="28"/>
          <w:rtl/>
          <w:lang w:bidi="fa-IR"/>
        </w:rPr>
        <w:t xml:space="preserve"> روزانه افزایش یافته است. </w:t>
      </w:r>
      <w:r w:rsidRPr="00D95057">
        <w:rPr>
          <w:rFonts w:asciiTheme="majorBidi" w:hAnsiTheme="majorBidi" w:cstheme="majorBidi" w:hint="cs"/>
          <w:color w:val="000000" w:themeColor="text1"/>
          <w:sz w:val="28"/>
          <w:szCs w:val="28"/>
          <w:rtl/>
          <w:lang w:bidi="fa-IR"/>
        </w:rPr>
        <w:t xml:space="preserve">بطوریکه </w:t>
      </w:r>
      <w:r w:rsidRPr="00D95057">
        <w:rPr>
          <w:rFonts w:asciiTheme="majorBidi" w:hAnsiTheme="majorBidi" w:cstheme="majorBidi"/>
          <w:color w:val="000000" w:themeColor="text1"/>
          <w:sz w:val="28"/>
          <w:szCs w:val="28"/>
          <w:rtl/>
          <w:lang w:bidi="fa-IR"/>
        </w:rPr>
        <w:t>قیمت دلار در سال گذشته نزدیک به ٥ برابر شده است. معنای این تغییر قیمت دلار</w:t>
      </w:r>
      <w:r w:rsidRPr="00D95057">
        <w:rPr>
          <w:rFonts w:asciiTheme="majorBidi" w:hAnsiTheme="majorBidi" w:cstheme="majorBidi" w:hint="cs"/>
          <w:color w:val="000000" w:themeColor="text1"/>
          <w:sz w:val="28"/>
          <w:szCs w:val="28"/>
          <w:rtl/>
          <w:lang w:bidi="fa-IR"/>
        </w:rPr>
        <w:t xml:space="preserve"> در بازار</w:t>
      </w:r>
      <w:r w:rsidRPr="00D95057">
        <w:rPr>
          <w:rFonts w:asciiTheme="majorBidi" w:hAnsiTheme="majorBidi" w:cstheme="majorBidi"/>
          <w:color w:val="000000" w:themeColor="text1"/>
          <w:sz w:val="28"/>
          <w:szCs w:val="28"/>
          <w:rtl/>
          <w:lang w:bidi="fa-IR"/>
        </w:rPr>
        <w:t>، با توجه به اقتصاد سرمایه داری ورشکسته و اینکه بیش از ٨٠ درصد کالاهای مورد نیاز مردم بر مبنای واردات صورت میگیرد، برای تود</w:t>
      </w:r>
      <w:r w:rsidR="00A51906">
        <w:rPr>
          <w:rFonts w:asciiTheme="majorBidi" w:hAnsiTheme="majorBidi" w:cstheme="majorBidi" w:hint="cs"/>
          <w:color w:val="000000" w:themeColor="text1"/>
          <w:sz w:val="28"/>
          <w:szCs w:val="28"/>
          <w:rtl/>
          <w:lang w:bidi="fa-IR"/>
        </w:rPr>
        <w:t xml:space="preserve">ه </w:t>
      </w:r>
      <w:bookmarkStart w:id="0" w:name="_GoBack"/>
      <w:bookmarkEnd w:id="0"/>
      <w:r w:rsidRPr="00D95057">
        <w:rPr>
          <w:rFonts w:asciiTheme="majorBidi" w:hAnsiTheme="majorBidi" w:cstheme="majorBidi"/>
          <w:color w:val="000000" w:themeColor="text1"/>
          <w:sz w:val="28"/>
          <w:szCs w:val="28"/>
          <w:rtl/>
          <w:lang w:bidi="fa-IR"/>
        </w:rPr>
        <w:t xml:space="preserve">های مردم زحمتکش کاملا روشن است. افزایش روزمره و سرسام آور قیمت کالاهای مورد نیاز مردم. فقر و فلاکت بیشتر بر متن فلاکت گسترده و سازمان یافته ای که حکومت اسلامی بر مردم تحمیل کرده است. </w:t>
      </w:r>
      <w:r w:rsidRPr="00D95057">
        <w:rPr>
          <w:rFonts w:asciiTheme="majorBidi" w:hAnsiTheme="majorBidi" w:cstheme="majorBidi" w:hint="cs"/>
          <w:color w:val="000000" w:themeColor="text1"/>
          <w:sz w:val="28"/>
          <w:szCs w:val="28"/>
          <w:rtl/>
          <w:lang w:bidi="fa-IR"/>
        </w:rPr>
        <w:t xml:space="preserve">به چند سئوال پایه ای در این باره باید پاسخ داد. </w:t>
      </w:r>
      <w:r w:rsidRPr="00D95057">
        <w:rPr>
          <w:rFonts w:asciiTheme="majorBidi" w:hAnsiTheme="majorBidi" w:cstheme="majorBidi"/>
          <w:color w:val="000000" w:themeColor="text1"/>
          <w:sz w:val="28"/>
          <w:szCs w:val="28"/>
          <w:rtl/>
          <w:lang w:bidi="fa-IR"/>
        </w:rPr>
        <w:t>دلایل این وضعیت اقتصادی چیست؟ در بررسی دلایل این وضعیت باید به فاکتورهای اقتصادی و سیاسی عمده و اساسی بطور فشرده اشاره کرد.</w:t>
      </w:r>
    </w:p>
    <w:p w:rsidR="00C04CE6" w:rsidRPr="00D95057" w:rsidRDefault="00C04CE6" w:rsidP="00A51906">
      <w:pPr>
        <w:bidi/>
        <w:rPr>
          <w:rFonts w:asciiTheme="majorBidi" w:hAnsiTheme="majorBidi" w:cstheme="majorBidi"/>
          <w:b/>
          <w:bCs/>
          <w:color w:val="000000" w:themeColor="text1"/>
          <w:sz w:val="28"/>
          <w:szCs w:val="28"/>
          <w:rtl/>
          <w:lang w:bidi="fa-IR"/>
        </w:rPr>
      </w:pPr>
      <w:r w:rsidRPr="00D95057">
        <w:rPr>
          <w:rFonts w:asciiTheme="majorBidi" w:hAnsiTheme="majorBidi" w:cstheme="majorBidi"/>
          <w:b/>
          <w:bCs/>
          <w:color w:val="000000" w:themeColor="text1"/>
          <w:sz w:val="28"/>
          <w:szCs w:val="28"/>
          <w:rtl/>
          <w:lang w:bidi="fa-IR"/>
        </w:rPr>
        <w:t>دلایل مایکرو و ماکرو اقتصادی کدامند؟</w:t>
      </w:r>
    </w:p>
    <w:p w:rsidR="00C04CE6" w:rsidRPr="00D95057" w:rsidRDefault="00C04CE6" w:rsidP="00A51906">
      <w:pPr>
        <w:bidi/>
        <w:rPr>
          <w:rFonts w:asciiTheme="majorBidi" w:hAnsiTheme="majorBidi" w:cstheme="majorBidi"/>
          <w:color w:val="000000" w:themeColor="text1"/>
          <w:sz w:val="28"/>
          <w:szCs w:val="28"/>
          <w:rtl/>
          <w:lang w:bidi="fa-IR"/>
        </w:rPr>
      </w:pPr>
      <w:r w:rsidRPr="00D95057">
        <w:rPr>
          <w:rFonts w:asciiTheme="majorBidi" w:hAnsiTheme="majorBidi" w:cstheme="majorBidi"/>
          <w:color w:val="000000" w:themeColor="text1"/>
          <w:sz w:val="28"/>
          <w:szCs w:val="28"/>
          <w:rtl/>
          <w:lang w:bidi="fa-IR"/>
        </w:rPr>
        <w:t>در بررسی دلایل تغییر و افزایش بی سابقه دلار معمولا مفسرین رژیم اسلامی و سرمایه به معادله عرضه و تقاضا در این چهارچوب اشاره میکنند. و</w:t>
      </w:r>
      <w:r w:rsidRPr="00D95057">
        <w:rPr>
          <w:rFonts w:asciiTheme="majorBidi" w:hAnsiTheme="majorBidi" w:cstheme="majorBidi" w:hint="cs"/>
          <w:color w:val="000000" w:themeColor="text1"/>
          <w:sz w:val="28"/>
          <w:szCs w:val="28"/>
          <w:rtl/>
          <w:lang w:bidi="fa-IR"/>
        </w:rPr>
        <w:t xml:space="preserve"> از</w:t>
      </w:r>
      <w:r w:rsidRPr="00D95057">
        <w:rPr>
          <w:rFonts w:asciiTheme="majorBidi" w:hAnsiTheme="majorBidi" w:cstheme="majorBidi"/>
          <w:color w:val="000000" w:themeColor="text1"/>
          <w:sz w:val="28"/>
          <w:szCs w:val="28"/>
          <w:rtl/>
          <w:lang w:bidi="fa-IR"/>
        </w:rPr>
        <w:t xml:space="preserve"> افزایش میزان نقدینگی </w:t>
      </w:r>
      <w:r w:rsidRPr="00D95057">
        <w:rPr>
          <w:rFonts w:asciiTheme="majorBidi" w:hAnsiTheme="majorBidi" w:cstheme="majorBidi" w:hint="cs"/>
          <w:color w:val="000000" w:themeColor="text1"/>
          <w:sz w:val="28"/>
          <w:szCs w:val="28"/>
          <w:rtl/>
          <w:lang w:bidi="fa-IR"/>
        </w:rPr>
        <w:t xml:space="preserve">در دست بخش خصوصی در جامعه شروع میکنند. </w:t>
      </w:r>
      <w:r w:rsidRPr="00D95057">
        <w:rPr>
          <w:rFonts w:asciiTheme="majorBidi" w:hAnsiTheme="majorBidi" w:cstheme="majorBidi"/>
          <w:color w:val="000000" w:themeColor="text1"/>
          <w:sz w:val="28"/>
          <w:szCs w:val="28"/>
          <w:rtl/>
          <w:lang w:bidi="fa-IR"/>
        </w:rPr>
        <w:t xml:space="preserve">میگویند افزایش حجم نقدینگی </w:t>
      </w:r>
      <w:r w:rsidRPr="00D95057">
        <w:rPr>
          <w:rFonts w:asciiTheme="majorBidi" w:hAnsiTheme="majorBidi" w:cstheme="majorBidi" w:hint="cs"/>
          <w:color w:val="000000" w:themeColor="text1"/>
          <w:sz w:val="28"/>
          <w:szCs w:val="28"/>
          <w:rtl/>
          <w:lang w:bidi="fa-IR"/>
        </w:rPr>
        <w:t xml:space="preserve">این بخش </w:t>
      </w:r>
      <w:r w:rsidRPr="00D95057">
        <w:rPr>
          <w:rFonts w:asciiTheme="majorBidi" w:hAnsiTheme="majorBidi" w:cstheme="majorBidi"/>
          <w:color w:val="000000" w:themeColor="text1"/>
          <w:sz w:val="28"/>
          <w:szCs w:val="28"/>
          <w:rtl/>
          <w:lang w:bidi="fa-IR"/>
        </w:rPr>
        <w:t xml:space="preserve">و تلاش برای تبدیل این نقدینگی از ریال به دلار به افزایش تقاضا برای دلار و لاجرم به افزایش قیمت دلار </w:t>
      </w:r>
      <w:r w:rsidRPr="00D95057">
        <w:rPr>
          <w:rFonts w:asciiTheme="majorBidi" w:hAnsiTheme="majorBidi" w:cstheme="majorBidi" w:hint="cs"/>
          <w:color w:val="000000" w:themeColor="text1"/>
          <w:sz w:val="28"/>
          <w:szCs w:val="28"/>
          <w:rtl/>
          <w:lang w:bidi="fa-IR"/>
        </w:rPr>
        <w:t xml:space="preserve">منجر </w:t>
      </w:r>
      <w:r w:rsidRPr="00D95057">
        <w:rPr>
          <w:rFonts w:asciiTheme="majorBidi" w:hAnsiTheme="majorBidi" w:cstheme="majorBidi"/>
          <w:color w:val="000000" w:themeColor="text1"/>
          <w:sz w:val="28"/>
          <w:szCs w:val="28"/>
          <w:rtl/>
          <w:lang w:bidi="fa-IR"/>
        </w:rPr>
        <w:t xml:space="preserve">شده است. در همین چهارچوب به فاکتور تحریم های اقتصادی و کاهش قدرت حکومت اسلامی برای فروش نفت و کالاهای تولیدی در سطح بین المللی </w:t>
      </w:r>
      <w:r w:rsidRPr="00D95057">
        <w:rPr>
          <w:rFonts w:asciiTheme="majorBidi" w:hAnsiTheme="majorBidi" w:cstheme="majorBidi" w:hint="cs"/>
          <w:color w:val="000000" w:themeColor="text1"/>
          <w:sz w:val="28"/>
          <w:szCs w:val="28"/>
          <w:rtl/>
          <w:lang w:bidi="fa-IR"/>
        </w:rPr>
        <w:t>و درآمد ارزی رژیم نیز اشاره دارند.</w:t>
      </w:r>
      <w:r w:rsidRPr="00D95057">
        <w:rPr>
          <w:rFonts w:asciiTheme="majorBidi" w:hAnsiTheme="majorBidi" w:cstheme="majorBidi"/>
          <w:color w:val="000000" w:themeColor="text1"/>
          <w:sz w:val="28"/>
          <w:szCs w:val="28"/>
          <w:rtl/>
          <w:lang w:bidi="fa-IR"/>
        </w:rPr>
        <w:t xml:space="preserve"> تخمین ها ناشی از آن است که میزان فروش نفت روزانه نزدیک به یک میلیون بشکه کم شده است. و این میزان به ازاء هر بشکه ٧٠ تا ٨٠ </w:t>
      </w:r>
      <w:r w:rsidRPr="00D95057">
        <w:rPr>
          <w:rFonts w:asciiTheme="majorBidi" w:hAnsiTheme="majorBidi" w:cstheme="majorBidi" w:hint="cs"/>
          <w:color w:val="000000" w:themeColor="text1"/>
          <w:sz w:val="28"/>
          <w:szCs w:val="28"/>
          <w:rtl/>
          <w:lang w:bidi="fa-IR"/>
        </w:rPr>
        <w:t>دلار</w:t>
      </w:r>
      <w:r w:rsidRPr="00D95057">
        <w:rPr>
          <w:rFonts w:asciiTheme="majorBidi" w:hAnsiTheme="majorBidi" w:cstheme="majorBidi"/>
          <w:color w:val="000000" w:themeColor="text1"/>
          <w:sz w:val="28"/>
          <w:szCs w:val="28"/>
          <w:rtl/>
          <w:lang w:bidi="fa-IR"/>
        </w:rPr>
        <w:t xml:space="preserve"> به مبلغی حدود بیست و پنج میلیارد دلار در سال تبدیل میشود. این فاکتورها با توجه به تحریمهای بانکی و تجاری موجود امکان</w:t>
      </w:r>
      <w:r w:rsidRPr="00D95057">
        <w:rPr>
          <w:rFonts w:asciiTheme="majorBidi" w:hAnsiTheme="majorBidi" w:cstheme="majorBidi" w:hint="cs"/>
          <w:color w:val="000000" w:themeColor="text1"/>
          <w:sz w:val="28"/>
          <w:szCs w:val="28"/>
          <w:rtl/>
          <w:lang w:bidi="fa-IR"/>
        </w:rPr>
        <w:t xml:space="preserve"> </w:t>
      </w:r>
      <w:r w:rsidRPr="00D95057">
        <w:rPr>
          <w:rFonts w:asciiTheme="majorBidi" w:hAnsiTheme="majorBidi" w:cstheme="majorBidi"/>
          <w:color w:val="000000" w:themeColor="text1"/>
          <w:sz w:val="28"/>
          <w:szCs w:val="28"/>
          <w:rtl/>
          <w:lang w:bidi="fa-IR"/>
        </w:rPr>
        <w:t xml:space="preserve">خرید و وارد کردن </w:t>
      </w:r>
      <w:r w:rsidRPr="00D95057">
        <w:rPr>
          <w:rFonts w:asciiTheme="majorBidi" w:hAnsiTheme="majorBidi" w:cstheme="majorBidi" w:hint="cs"/>
          <w:color w:val="000000" w:themeColor="text1"/>
          <w:sz w:val="28"/>
          <w:szCs w:val="28"/>
          <w:rtl/>
          <w:lang w:bidi="fa-IR"/>
        </w:rPr>
        <w:t xml:space="preserve">و عرضه </w:t>
      </w:r>
      <w:r w:rsidRPr="00D95057">
        <w:rPr>
          <w:rFonts w:asciiTheme="majorBidi" w:hAnsiTheme="majorBidi" w:cstheme="majorBidi"/>
          <w:color w:val="000000" w:themeColor="text1"/>
          <w:sz w:val="28"/>
          <w:szCs w:val="28"/>
          <w:rtl/>
          <w:lang w:bidi="fa-IR"/>
        </w:rPr>
        <w:t xml:space="preserve">دلار در بازار داخلی را </w:t>
      </w:r>
      <w:r w:rsidRPr="00D95057">
        <w:rPr>
          <w:rFonts w:asciiTheme="majorBidi" w:hAnsiTheme="majorBidi" w:cstheme="majorBidi" w:hint="cs"/>
          <w:color w:val="000000" w:themeColor="text1"/>
          <w:sz w:val="28"/>
          <w:szCs w:val="28"/>
          <w:rtl/>
          <w:lang w:bidi="fa-IR"/>
        </w:rPr>
        <w:t>به میزان زیادی از</w:t>
      </w:r>
      <w:r w:rsidRPr="00D95057">
        <w:rPr>
          <w:rFonts w:asciiTheme="majorBidi" w:hAnsiTheme="majorBidi" w:cstheme="majorBidi"/>
          <w:color w:val="000000" w:themeColor="text1"/>
          <w:sz w:val="28"/>
          <w:szCs w:val="28"/>
          <w:rtl/>
          <w:lang w:bidi="fa-IR"/>
        </w:rPr>
        <w:t xml:space="preserve"> رژیم اسلامی سلب کرده است.</w:t>
      </w:r>
    </w:p>
    <w:p w:rsidR="00C04CE6" w:rsidRPr="00D95057" w:rsidRDefault="00C04CE6" w:rsidP="00A51906">
      <w:pPr>
        <w:bidi/>
        <w:rPr>
          <w:rFonts w:asciiTheme="majorBidi" w:hAnsiTheme="majorBidi" w:cstheme="majorBidi"/>
          <w:color w:val="000000" w:themeColor="text1"/>
          <w:sz w:val="28"/>
          <w:szCs w:val="28"/>
          <w:rtl/>
          <w:lang w:bidi="fa-IR"/>
        </w:rPr>
      </w:pPr>
      <w:r w:rsidRPr="00D95057">
        <w:rPr>
          <w:rFonts w:asciiTheme="majorBidi" w:hAnsiTheme="majorBidi" w:cstheme="majorBidi"/>
          <w:color w:val="000000" w:themeColor="text1"/>
          <w:sz w:val="28"/>
          <w:szCs w:val="28"/>
          <w:rtl/>
          <w:lang w:bidi="fa-IR"/>
        </w:rPr>
        <w:t>دلایل فوق بخشهایی از زمینه های اقتصادی سقوط آزاد بهای ریال را توضیح میدهند. اما به دلایل اصلی و تعیین کننده اقتصادی و سیاسی اشاره ای نمیکنند.</w:t>
      </w:r>
    </w:p>
    <w:p w:rsidR="00C04CE6" w:rsidRPr="00D95057" w:rsidRDefault="00C04CE6" w:rsidP="00A51906">
      <w:pPr>
        <w:bidi/>
        <w:rPr>
          <w:rFonts w:asciiTheme="majorBidi" w:hAnsiTheme="majorBidi" w:cstheme="majorBidi"/>
          <w:color w:val="000000" w:themeColor="text1"/>
          <w:sz w:val="28"/>
          <w:szCs w:val="28"/>
          <w:rtl/>
          <w:lang w:bidi="fa-IR"/>
        </w:rPr>
      </w:pPr>
      <w:r w:rsidRPr="00D95057">
        <w:rPr>
          <w:rFonts w:asciiTheme="majorBidi" w:hAnsiTheme="majorBidi" w:cstheme="majorBidi" w:hint="cs"/>
          <w:color w:val="000000" w:themeColor="text1"/>
          <w:sz w:val="28"/>
          <w:szCs w:val="28"/>
          <w:rtl/>
          <w:lang w:bidi="fa-IR"/>
        </w:rPr>
        <w:t xml:space="preserve">واقعیت این است که نه رژیم اسلامی یک رژیم متعارف سرمایه داری است و نه مکانیسم حرکت اقتصادی در جامعه با فاکتورها و معادلات کلاسیک قابل بررسی و ارزیابی است. بعلاوه این مجموعه از تحلیل ها بنا به ماهیت تحلیل گر جمهوری اسلامی و سرمایه داری در ایران را از زیر ضرب خارج میکنند. در حالیکه </w:t>
      </w:r>
      <w:r w:rsidRPr="00D95057">
        <w:rPr>
          <w:rFonts w:asciiTheme="majorBidi" w:hAnsiTheme="majorBidi" w:cstheme="majorBidi"/>
          <w:color w:val="000000" w:themeColor="text1"/>
          <w:sz w:val="28"/>
          <w:szCs w:val="28"/>
          <w:rtl/>
          <w:lang w:bidi="fa-IR"/>
        </w:rPr>
        <w:t xml:space="preserve">فاکتور اصلی تعیین کننده </w:t>
      </w:r>
      <w:r w:rsidRPr="00D95057">
        <w:rPr>
          <w:rFonts w:asciiTheme="majorBidi" w:hAnsiTheme="majorBidi" w:cstheme="majorBidi" w:hint="cs"/>
          <w:color w:val="000000" w:themeColor="text1"/>
          <w:sz w:val="28"/>
          <w:szCs w:val="28"/>
          <w:rtl/>
          <w:lang w:bidi="fa-IR"/>
        </w:rPr>
        <w:t xml:space="preserve">عمومی </w:t>
      </w:r>
      <w:r w:rsidRPr="00D95057">
        <w:rPr>
          <w:rFonts w:asciiTheme="majorBidi" w:hAnsiTheme="majorBidi" w:cstheme="majorBidi"/>
          <w:color w:val="000000" w:themeColor="text1"/>
          <w:sz w:val="28"/>
          <w:szCs w:val="28"/>
          <w:rtl/>
          <w:lang w:bidi="fa-IR"/>
        </w:rPr>
        <w:t>در افزایش قیمت دلار موقعیت و سرنوشت اقتصادی خود جمهوری اسلامی</w:t>
      </w:r>
      <w:r w:rsidRPr="00D95057">
        <w:rPr>
          <w:rFonts w:asciiTheme="majorBidi" w:hAnsiTheme="majorBidi" w:cstheme="majorBidi" w:hint="cs"/>
          <w:color w:val="000000" w:themeColor="text1"/>
          <w:sz w:val="28"/>
          <w:szCs w:val="28"/>
          <w:rtl/>
          <w:lang w:bidi="fa-IR"/>
        </w:rPr>
        <w:t xml:space="preserve"> است،</w:t>
      </w:r>
      <w:r w:rsidRPr="00D95057">
        <w:rPr>
          <w:rFonts w:asciiTheme="majorBidi" w:hAnsiTheme="majorBidi" w:cstheme="majorBidi"/>
          <w:color w:val="000000" w:themeColor="text1"/>
          <w:sz w:val="28"/>
          <w:szCs w:val="28"/>
          <w:rtl/>
          <w:lang w:bidi="fa-IR"/>
        </w:rPr>
        <w:t xml:space="preserve"> بن بست و لاعلاجی موقعیت اقتصادی سرمایه در حکومت اسلامی است. چرا؟ چگونه؟</w:t>
      </w:r>
    </w:p>
    <w:p w:rsidR="00C04CE6" w:rsidRPr="00D95057" w:rsidRDefault="00C04CE6"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lang w:bidi="fa-IR"/>
        </w:rPr>
        <w:lastRenderedPageBreak/>
        <w:t>مساله</w:t>
      </w:r>
      <w:r w:rsidRPr="00D95057">
        <w:rPr>
          <w:rFonts w:asciiTheme="majorBidi" w:hAnsiTheme="majorBidi" w:cstheme="majorBidi"/>
          <w:color w:val="000000" w:themeColor="text1"/>
          <w:sz w:val="28"/>
          <w:szCs w:val="28"/>
          <w:rtl/>
          <w:lang w:bidi="fa-IR"/>
        </w:rPr>
        <w:t xml:space="preserve"> </w:t>
      </w:r>
      <w:r w:rsidRPr="00D95057">
        <w:rPr>
          <w:rFonts w:asciiTheme="majorBidi" w:hAnsiTheme="majorBidi" w:cstheme="majorBidi" w:hint="cs"/>
          <w:color w:val="000000" w:themeColor="text1"/>
          <w:sz w:val="28"/>
          <w:szCs w:val="28"/>
          <w:rtl/>
          <w:lang w:bidi="fa-IR"/>
        </w:rPr>
        <w:t>اساسی ا</w:t>
      </w:r>
      <w:r w:rsidRPr="00D95057">
        <w:rPr>
          <w:rFonts w:asciiTheme="majorBidi" w:hAnsiTheme="majorBidi" w:cstheme="majorBidi"/>
          <w:color w:val="000000" w:themeColor="text1"/>
          <w:sz w:val="28"/>
          <w:szCs w:val="28"/>
          <w:rtl/>
          <w:lang w:bidi="fa-IR"/>
        </w:rPr>
        <w:t xml:space="preserve">ین است که </w:t>
      </w:r>
      <w:r w:rsidRPr="00D95057">
        <w:rPr>
          <w:rFonts w:asciiTheme="majorBidi" w:hAnsiTheme="majorBidi" w:cstheme="majorBidi" w:hint="cs"/>
          <w:color w:val="000000" w:themeColor="text1"/>
          <w:sz w:val="28"/>
          <w:szCs w:val="28"/>
          <w:rtl/>
          <w:lang w:bidi="fa-IR"/>
        </w:rPr>
        <w:t xml:space="preserve">رژیم اسلامی در یک بن بست همه جانبه، عمیق و ریشه ای گرفتار است. این بن بست اقتصادی، سیاسی و فرهنگی است. و رژیم اسلامی راه حلی برای این بحرانهای مزمن و پایه ای ندارد. </w:t>
      </w:r>
      <w:r w:rsidRPr="00D95057">
        <w:rPr>
          <w:rFonts w:asciiTheme="majorBidi" w:hAnsiTheme="majorBidi" w:cstheme="majorBidi"/>
          <w:color w:val="000000" w:themeColor="text1"/>
          <w:sz w:val="28"/>
          <w:szCs w:val="28"/>
          <w:rtl/>
        </w:rPr>
        <w:t>کل</w:t>
      </w:r>
      <w:r w:rsidRPr="00D95057">
        <w:rPr>
          <w:rFonts w:asciiTheme="majorBidi" w:hAnsiTheme="majorBidi" w:cstheme="majorBidi" w:hint="cs"/>
          <w:color w:val="000000" w:themeColor="text1"/>
          <w:sz w:val="28"/>
          <w:szCs w:val="28"/>
          <w:rtl/>
        </w:rPr>
        <w:t>ا</w:t>
      </w:r>
      <w:r w:rsidRPr="00D95057">
        <w:rPr>
          <w:rFonts w:asciiTheme="majorBidi" w:hAnsiTheme="majorBidi" w:cstheme="majorBidi"/>
          <w:color w:val="000000" w:themeColor="text1"/>
          <w:sz w:val="28"/>
          <w:szCs w:val="28"/>
          <w:rtl/>
        </w:rPr>
        <w:t xml:space="preserve"> کارنامه اقتصادی حکومت اسلامی برای مردم چیزی جز فقر و فلاکت همه جانبه نبوده است. رژیم اسلامی در کلیت اقتصادی خود یک پروژه شکست خورده است. </w:t>
      </w:r>
      <w:r w:rsidRPr="00D95057">
        <w:rPr>
          <w:rFonts w:asciiTheme="majorBidi" w:hAnsiTheme="majorBidi" w:cstheme="majorBidi" w:hint="cs"/>
          <w:color w:val="000000" w:themeColor="text1"/>
          <w:sz w:val="28"/>
          <w:szCs w:val="28"/>
          <w:rtl/>
        </w:rPr>
        <w:t>تمام راه حل هایی که هر میشود تصور کرد را نیز تجربه کرده اند. اقتصاد دولتی و دستوری، تلاش برای کنترل بازار و قیمتها به ضرب شلاق و زندان توسط اوباش اسلامی. سیاست درهای باز، واردات گسترده، شناور کردن قیمت ریال و خصوصی سازی ها و غیره و غیره، همه راهها را تجربه کرده اند. ماحصل تمام این سیاستها آن چیزی است که اکنون مشاهده میکنیم. فقر و فلاکت گسترده توده عظیم مردم و انباشت عظیم ثروت و سرمایه در دست حکومتیان و اعوان و انصارشان.</w:t>
      </w:r>
    </w:p>
    <w:p w:rsidR="00C04CE6" w:rsidRPr="00D95057" w:rsidRDefault="00C04CE6"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rPr>
        <w:t>از این رو</w:t>
      </w:r>
      <w:r w:rsidRPr="00D95057">
        <w:rPr>
          <w:rFonts w:asciiTheme="majorBidi" w:hAnsiTheme="majorBidi" w:cstheme="majorBidi"/>
          <w:color w:val="000000" w:themeColor="text1"/>
          <w:sz w:val="28"/>
          <w:szCs w:val="28"/>
          <w:rtl/>
        </w:rPr>
        <w:t xml:space="preserve"> هر راه حل اقتصادی</w:t>
      </w:r>
      <w:r w:rsidRPr="00D95057">
        <w:rPr>
          <w:rFonts w:asciiTheme="majorBidi" w:hAnsiTheme="majorBidi" w:cstheme="majorBidi" w:hint="cs"/>
          <w:color w:val="000000" w:themeColor="text1"/>
          <w:sz w:val="28"/>
          <w:szCs w:val="28"/>
          <w:rtl/>
        </w:rPr>
        <w:t xml:space="preserve"> برای تغییر و بهبود اوضاع </w:t>
      </w:r>
      <w:r w:rsidRPr="00D95057">
        <w:rPr>
          <w:rFonts w:asciiTheme="majorBidi" w:hAnsiTheme="majorBidi" w:cstheme="majorBidi"/>
          <w:color w:val="000000" w:themeColor="text1"/>
          <w:sz w:val="28"/>
          <w:szCs w:val="28"/>
          <w:rtl/>
        </w:rPr>
        <w:t xml:space="preserve">در </w:t>
      </w:r>
      <w:r w:rsidRPr="00D95057">
        <w:rPr>
          <w:rFonts w:asciiTheme="majorBidi" w:hAnsiTheme="majorBidi" w:cstheme="majorBidi" w:hint="cs"/>
          <w:color w:val="000000" w:themeColor="text1"/>
          <w:sz w:val="28"/>
          <w:szCs w:val="28"/>
          <w:rtl/>
        </w:rPr>
        <w:t xml:space="preserve">درجه اول در </w:t>
      </w:r>
      <w:r w:rsidRPr="00D95057">
        <w:rPr>
          <w:rFonts w:asciiTheme="majorBidi" w:hAnsiTheme="majorBidi" w:cstheme="majorBidi"/>
          <w:color w:val="000000" w:themeColor="text1"/>
          <w:sz w:val="28"/>
          <w:szCs w:val="28"/>
          <w:rtl/>
        </w:rPr>
        <w:t xml:space="preserve">گرو سرنگونی رژیم اسلامی و تعیین تکلیف با </w:t>
      </w:r>
      <w:r w:rsidRPr="00D95057">
        <w:rPr>
          <w:rFonts w:asciiTheme="majorBidi" w:hAnsiTheme="majorBidi" w:cstheme="majorBidi" w:hint="cs"/>
          <w:color w:val="000000" w:themeColor="text1"/>
          <w:sz w:val="28"/>
          <w:szCs w:val="28"/>
          <w:rtl/>
        </w:rPr>
        <w:t xml:space="preserve">حکومت اسلامی وسرمایه </w:t>
      </w:r>
      <w:r w:rsidRPr="00D95057">
        <w:rPr>
          <w:rFonts w:asciiTheme="majorBidi" w:hAnsiTheme="majorBidi" w:cstheme="majorBidi"/>
          <w:color w:val="000000" w:themeColor="text1"/>
          <w:sz w:val="28"/>
          <w:szCs w:val="28"/>
          <w:rtl/>
        </w:rPr>
        <w:t>در ایران است.</w:t>
      </w:r>
      <w:r w:rsidRPr="00D95057">
        <w:rPr>
          <w:rFonts w:asciiTheme="majorBidi" w:hAnsiTheme="majorBidi" w:cstheme="majorBidi" w:hint="cs"/>
          <w:color w:val="000000" w:themeColor="text1"/>
          <w:sz w:val="28"/>
          <w:szCs w:val="28"/>
          <w:rtl/>
        </w:rPr>
        <w:t xml:space="preserve"> سرنوشت اقتصادی چنین رژیمی روشن است. واقعیت این است رژیمی که به لحاظ اقتصادی در عصر جهانی بودن سرمایه در موقعیت انزوا قرار دارد، رژیمی که یک طرف تخاصمات جهانی در منطقه است، قادر نخواهد بود رونقی به اقتصاد بحران زده خود دهد. نه گفتگوی تمدنها و نه برجام درمانی برای این معضل اقتصاد حکومت اسلامی نبوده و نیستند. غول اقتصاد سرنوشت رژیم اسلامی را رقم زده است.</w:t>
      </w:r>
    </w:p>
    <w:p w:rsidR="00C04CE6" w:rsidRPr="00D95057" w:rsidRDefault="00C04CE6"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rPr>
        <w:t>آیا در تحلیل روندهای اقتصادی ای که منجر به سقوط بهای ریال شده است، مساله تحریم ها را دست کم نگرفته ایم؟ اینکه تحریمهای  اقتصادی و بانکی تاثیرات مهمی در گسترش ابعاد این موقعیت داشته اند، قابل انکار نیست. اما همین تحریم ها هم در دورانهای متفاوت و به درجات متفاوتی اعمال شده اند، پیش و پس از برجام. در این دوران ها هم قیمت دلار افزایش پیدا کرد اما آنچه که اکنون شاهد آن هستیم، ناشی از مولفه های دیگری هم هست. و این سئوال ما را به مساله سیاست و سرنوشت سیاسی حکومت اسلامی میرساند.</w:t>
      </w:r>
    </w:p>
    <w:p w:rsidR="00C04CE6" w:rsidRPr="00D95057" w:rsidRDefault="00C04CE6" w:rsidP="00A51906">
      <w:pPr>
        <w:bidi/>
        <w:rPr>
          <w:rFonts w:asciiTheme="majorBidi" w:hAnsiTheme="majorBidi" w:cstheme="majorBidi"/>
          <w:b/>
          <w:bCs/>
          <w:color w:val="000000" w:themeColor="text1"/>
          <w:sz w:val="28"/>
          <w:szCs w:val="28"/>
          <w:rtl/>
        </w:rPr>
      </w:pPr>
      <w:r w:rsidRPr="00D95057">
        <w:rPr>
          <w:rFonts w:asciiTheme="majorBidi" w:hAnsiTheme="majorBidi" w:cstheme="majorBidi" w:hint="cs"/>
          <w:b/>
          <w:bCs/>
          <w:color w:val="000000" w:themeColor="text1"/>
          <w:sz w:val="28"/>
          <w:szCs w:val="28"/>
          <w:rtl/>
        </w:rPr>
        <w:t>دلایل سیاسی سقوط ریال</w:t>
      </w:r>
    </w:p>
    <w:p w:rsidR="00C04CE6" w:rsidRPr="00D95057" w:rsidRDefault="00C04CE6"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rPr>
        <w:t xml:space="preserve">اگر غول اقتصاد سرنوشت اقتصادی رژیم اسلامی را رقم زده است، سیاست زمان و دقایق آن را روشن و روشن تر کرده است. در همین راستا اعتراضات گسترده توده ای در شهرهای مختلف ایران تصویر سقوط و سرنگونی رژیم اسلامی را در چشم انداز قرار داده است. واقعیت مهم این است که مردم به این باور رسیده اند که میتوانند رژیم اسلامی را سرنگون کنند و پایانی بر این کابوس چهل ساله بگذارند. و نه تنها این باور عمومیت یافته و جامع است بلکه پروسه عملی آن آغاز شده است. اعتراضات گسترده توده ای سوت آغاز این جدال سرنوشت ساز بود. به این اعتبار آنچه که تغییر کرده است، این است که روشن شده است، جمهوری اسلامی رفتنی است. راه حلی ندارد، هر روز ادامه بقایش چیزی جز نابودی بیشتر جامعه نیست، پس باید سرنگونش کرد. به این اعتبار است که حتی بخشهایی از سرمایه در ایران با توجه به ریسک سیاسی و اقتصادی موجود، هر چه بیشتر مصمم اند که ثروتهای نجومی خود را به دلار تبدیل کنند. به همین دلیل است که حتی گله ای از اوباش حکومتی در صدد خارج کردن دلارهای خود هستند و </w:t>
      </w:r>
      <w:r w:rsidRPr="00D95057">
        <w:rPr>
          <w:rFonts w:asciiTheme="majorBidi" w:hAnsiTheme="majorBidi" w:cstheme="majorBidi" w:hint="cs"/>
          <w:color w:val="000000" w:themeColor="text1"/>
          <w:sz w:val="28"/>
          <w:szCs w:val="28"/>
          <w:rtl/>
        </w:rPr>
        <w:lastRenderedPageBreak/>
        <w:t>بخش وسیع تری در حال تبدیل سرمایه های خود به دلار و طلا. این واقعیات و مشاهدات زمینه سیاسی چنین تغییر وتحولی در بهای دلار و سقوط ریال هستند.</w:t>
      </w:r>
    </w:p>
    <w:p w:rsidR="004F6EFD" w:rsidRPr="00D95057" w:rsidRDefault="00C04CE6"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rPr>
        <w:t>امروز برای هر ناظری روشن است که رژیم اسلامی رفتنی است. مردم نمیخواهندش و پروسه عملی سرنگونی آن آغاز شده است. بعلاوه بخشهایی از خود رژیم نیز به این واقعیت دارند اذعان میکنند و بر طبق آن عمل میکنند. آنچه که در سطح بازار در رابطه نرخ تبدیل ریال و دلار مشاهده میکنیم در واقعیت بر متن چنین بنیانهای اقتصادی و سیاسی استوار است.</w:t>
      </w:r>
      <w:r w:rsidR="004F6EFD" w:rsidRPr="00D95057">
        <w:rPr>
          <w:rFonts w:asciiTheme="majorBidi" w:hAnsiTheme="majorBidi" w:cstheme="majorBidi" w:hint="cs"/>
          <w:color w:val="000000" w:themeColor="text1"/>
          <w:sz w:val="28"/>
          <w:szCs w:val="28"/>
          <w:rtl/>
        </w:rPr>
        <w:t xml:space="preserve"> واکنشی است به چنین واقعیتهایی.</w:t>
      </w:r>
    </w:p>
    <w:p w:rsidR="004F6EFD" w:rsidRPr="00D95057" w:rsidRDefault="004F6EFD"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rPr>
        <w:t xml:space="preserve">نباید اجازه چنین وضعیتی ادامه پیدا کند. نباید اجازه داد که زندگی و آسایش مردم این چنین قربانی منافع ضد انسانی حکومت اسلامی و سرمایه داری شود. نباید </w:t>
      </w:r>
      <w:r w:rsidR="00D95057" w:rsidRPr="00D95057">
        <w:rPr>
          <w:rFonts w:asciiTheme="majorBidi" w:hAnsiTheme="majorBidi" w:cstheme="majorBidi" w:hint="cs"/>
          <w:color w:val="000000" w:themeColor="text1"/>
          <w:sz w:val="28"/>
          <w:szCs w:val="28"/>
          <w:rtl/>
        </w:rPr>
        <w:t>اجاز</w:t>
      </w:r>
      <w:r w:rsidRPr="00D95057">
        <w:rPr>
          <w:rFonts w:asciiTheme="majorBidi" w:hAnsiTheme="majorBidi" w:cstheme="majorBidi" w:hint="cs"/>
          <w:color w:val="000000" w:themeColor="text1"/>
          <w:sz w:val="28"/>
          <w:szCs w:val="28"/>
          <w:rtl/>
        </w:rPr>
        <w:t>ه داد که اسلام و سرمایه چنین زندگی مردم را به ورطه نابودی بکشانند. به این وضعیت باید پایان داد و پایان دادن به این وضعیت کار ماست. کار کمونیسم کارگری است.</w:t>
      </w:r>
    </w:p>
    <w:p w:rsidR="004F6EFD" w:rsidRPr="00D95057" w:rsidRDefault="004F6EFD" w:rsidP="00A51906">
      <w:pPr>
        <w:bidi/>
        <w:rPr>
          <w:rFonts w:asciiTheme="majorBidi" w:hAnsiTheme="majorBidi" w:cstheme="majorBidi"/>
          <w:color w:val="000000" w:themeColor="text1"/>
          <w:sz w:val="28"/>
          <w:szCs w:val="28"/>
          <w:rtl/>
        </w:rPr>
      </w:pPr>
      <w:r w:rsidRPr="00D95057">
        <w:rPr>
          <w:rFonts w:asciiTheme="majorBidi" w:hAnsiTheme="majorBidi" w:cstheme="majorBidi" w:hint="cs"/>
          <w:color w:val="000000" w:themeColor="text1"/>
          <w:sz w:val="28"/>
          <w:szCs w:val="28"/>
          <w:rtl/>
        </w:rPr>
        <w:t>آلترناتیو کمونیسم کارگری، جمهوری سوسیالی</w:t>
      </w:r>
      <w:r w:rsidR="00D95057" w:rsidRPr="00D95057">
        <w:rPr>
          <w:rFonts w:asciiTheme="majorBidi" w:hAnsiTheme="majorBidi" w:cstheme="majorBidi" w:hint="cs"/>
          <w:color w:val="000000" w:themeColor="text1"/>
          <w:sz w:val="28"/>
          <w:szCs w:val="28"/>
          <w:rtl/>
        </w:rPr>
        <w:t>ستی، تنها آلترناتیو متضمن</w:t>
      </w:r>
      <w:r w:rsidRPr="00D95057">
        <w:rPr>
          <w:rFonts w:asciiTheme="majorBidi" w:hAnsiTheme="majorBidi" w:cstheme="majorBidi" w:hint="cs"/>
          <w:color w:val="000000" w:themeColor="text1"/>
          <w:sz w:val="28"/>
          <w:szCs w:val="28"/>
          <w:rtl/>
        </w:rPr>
        <w:t xml:space="preserve"> آزادی و</w:t>
      </w:r>
      <w:r w:rsidR="00D95057" w:rsidRPr="00D95057">
        <w:rPr>
          <w:rFonts w:asciiTheme="majorBidi" w:hAnsiTheme="majorBidi" w:cstheme="majorBidi" w:hint="cs"/>
          <w:color w:val="000000" w:themeColor="text1"/>
          <w:sz w:val="28"/>
          <w:szCs w:val="28"/>
          <w:rtl/>
        </w:rPr>
        <w:t xml:space="preserve"> برابری و رفاه جامعه است. تنها آلترناتیو انسانی است.</w:t>
      </w:r>
    </w:p>
    <w:p w:rsidR="00C21003" w:rsidRPr="00D95057" w:rsidRDefault="00C21003" w:rsidP="00A51906">
      <w:pPr>
        <w:jc w:val="center"/>
        <w:rPr>
          <w:color w:val="000000" w:themeColor="text1"/>
        </w:rPr>
      </w:pPr>
    </w:p>
    <w:sectPr w:rsidR="00C21003" w:rsidRPr="00D95057" w:rsidSect="00CA1695">
      <w:headerReference w:type="even" r:id="rId12"/>
      <w:footerReference w:type="even" r:id="rId13"/>
      <w:footerReference w:type="default" r:id="rId14"/>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9A6" w:rsidRDefault="004D09A6">
      <w:pPr>
        <w:spacing w:after="0" w:line="240" w:lineRule="auto"/>
      </w:pPr>
      <w:r>
        <w:separator/>
      </w:r>
    </w:p>
  </w:endnote>
  <w:endnote w:type="continuationSeparator" w:id="0">
    <w:p w:rsidR="004D09A6" w:rsidRDefault="004D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003" w:rsidRDefault="001C27C1" w:rsidP="00D95057">
    <w:pPr>
      <w:pStyle w:val="FooterLeft"/>
    </w:pPr>
    <w:r>
      <w:rPr>
        <w:color w:val="9FB8CD" w:themeColor="accent2"/>
      </w:rPr>
      <w:sym w:font="Wingdings 3" w:char="F07D"/>
    </w:r>
    <w:r>
      <w:t xml:space="preserve"> </w:t>
    </w:r>
  </w:p>
  <w:p w:rsidR="00C21003" w:rsidRDefault="00C210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003" w:rsidRDefault="001C27C1">
    <w:pPr>
      <w:pStyle w:val="FooterRight"/>
    </w:pPr>
    <w:r>
      <w:rPr>
        <w:color w:val="9FB8CD" w:themeColor="accent2"/>
      </w:rPr>
      <w:sym w:font="Wingdings 3" w:char="F07D"/>
    </w:r>
    <w:r>
      <w:t xml:space="preserve"> Page </w:t>
    </w:r>
    <w:r w:rsidR="001E620D">
      <w:fldChar w:fldCharType="begin"/>
    </w:r>
    <w:r w:rsidR="001E620D">
      <w:instrText xml:space="preserve"> PAGE  \* Arabic  \* MERGEFORMAT </w:instrText>
    </w:r>
    <w:r w:rsidR="001E620D">
      <w:fldChar w:fldCharType="separate"/>
    </w:r>
    <w:r w:rsidR="00A51906">
      <w:rPr>
        <w:noProof/>
      </w:rPr>
      <w:t>3</w:t>
    </w:r>
    <w:r w:rsidR="001E620D">
      <w:rPr>
        <w:noProof/>
      </w:rPr>
      <w:fldChar w:fldCharType="end"/>
    </w:r>
  </w:p>
  <w:p w:rsidR="00C21003" w:rsidRDefault="00C21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9A6" w:rsidRDefault="004D09A6">
      <w:pPr>
        <w:spacing w:after="0" w:line="240" w:lineRule="auto"/>
      </w:pPr>
      <w:r>
        <w:separator/>
      </w:r>
    </w:p>
  </w:footnote>
  <w:footnote w:type="continuationSeparator" w:id="0">
    <w:p w:rsidR="004D09A6" w:rsidRDefault="004D0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003" w:rsidRDefault="001C27C1">
    <w:pPr>
      <w:pStyle w:val="HeaderLeft"/>
      <w:jc w:val="right"/>
    </w:pPr>
    <w:r>
      <w:rPr>
        <w:color w:val="9FB8CD" w:themeColor="accent2"/>
      </w:rPr>
      <w:sym w:font="Wingdings 3" w:char="F07D"/>
    </w:r>
    <w:r>
      <w:t xml:space="preserve"> </w:t>
    </w:r>
    <w:sdt>
      <w:sdtPr>
        <w:rPr>
          <w:color w:val="808080" w:themeColor="background1" w:themeShade="80"/>
        </w:rPr>
        <w:id w:val="23187276"/>
        <w:showingPlcHdr/>
        <w:dataBinding w:prefixMappings="xmlns:ns0='http://schemas.openxmlformats.org/officeDocument/2006/extended-properties'" w:xpath="/ns0:Properties[1]/ns0:Company[1]" w:storeItemID="{6668398D-A668-4E3E-A5EB-62B293D839F1}"/>
        <w:text/>
      </w:sdtPr>
      <w:sdtEndPr/>
      <w:sdtContent>
        <w:r>
          <w:rPr>
            <w:color w:val="808080" w:themeColor="background1" w:themeShade="80"/>
          </w:rPr>
          <w:t xml:space="preserve">     </w:t>
        </w:r>
      </w:sdtContent>
    </w:sdt>
  </w:p>
  <w:p w:rsidR="00C21003" w:rsidRDefault="00C21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F0C434A"/>
    <w:lvl w:ilvl="0">
      <w:start w:val="1"/>
      <w:numFmt w:val="bullet"/>
      <w:pStyle w:val="ListBullet5"/>
      <w:lvlText w:val=""/>
      <w:lvlJc w:val="left"/>
      <w:pPr>
        <w:ind w:left="1800" w:hanging="360"/>
      </w:pPr>
      <w:rPr>
        <w:rFonts w:ascii="Symbol" w:hAnsi="Symbol" w:hint="default"/>
        <w:color w:val="9FB8CD" w:themeColor="accent2"/>
      </w:rPr>
    </w:lvl>
  </w:abstractNum>
  <w:abstractNum w:abstractNumId="1">
    <w:nsid w:val="FFFFFF81"/>
    <w:multiLevelType w:val="singleLevel"/>
    <w:tmpl w:val="78B8BCEC"/>
    <w:lvl w:ilvl="0">
      <w:start w:val="1"/>
      <w:numFmt w:val="bullet"/>
      <w:pStyle w:val="ListBullet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FFFFFF82"/>
    <w:multiLevelType w:val="singleLevel"/>
    <w:tmpl w:val="3D9E3420"/>
    <w:lvl w:ilvl="0">
      <w:start w:val="1"/>
      <w:numFmt w:val="bullet"/>
      <w:pStyle w:val="ListBullet3"/>
      <w:lvlText w:val=""/>
      <w:lvlJc w:val="left"/>
      <w:pPr>
        <w:ind w:left="1080" w:hanging="360"/>
      </w:pPr>
      <w:rPr>
        <w:rFonts w:ascii="Wingdings 3" w:hAnsi="Wingdings 3" w:hint="default"/>
        <w:color w:val="808080" w:themeColor="background1" w:themeShade="80"/>
      </w:rPr>
    </w:lvl>
  </w:abstractNum>
  <w:abstractNum w:abstractNumId="3">
    <w:nsid w:val="FFFFFF83"/>
    <w:multiLevelType w:val="singleLevel"/>
    <w:tmpl w:val="5B846FA6"/>
    <w:lvl w:ilvl="0">
      <w:start w:val="1"/>
      <w:numFmt w:val="bullet"/>
      <w:pStyle w:val="ListBullet2"/>
      <w:lvlText w:val=""/>
      <w:lvlJc w:val="left"/>
      <w:pPr>
        <w:ind w:left="720" w:hanging="360"/>
      </w:pPr>
      <w:rPr>
        <w:rFonts w:ascii="Wingdings 3" w:hAnsi="Wingdings 3" w:hint="default"/>
        <w:color w:val="9FB8CD" w:themeColor="accent2"/>
      </w:rPr>
    </w:lvl>
  </w:abstractNum>
  <w:abstractNum w:abstractNumId="4">
    <w:nsid w:val="FFFFFF89"/>
    <w:multiLevelType w:val="singleLevel"/>
    <w:tmpl w:val="4C7CAEF2"/>
    <w:lvl w:ilvl="0">
      <w:start w:val="1"/>
      <w:numFmt w:val="bullet"/>
      <w:pStyle w:val="ListBullet"/>
      <w:lvlText w:val=""/>
      <w:lvlJc w:val="left"/>
      <w:pPr>
        <w:ind w:left="360" w:hanging="360"/>
      </w:pPr>
      <w:rPr>
        <w:rFonts w:ascii="Wingdings 3" w:hAnsi="Wingdings 3" w:hint="default"/>
        <w:caps w:val="0"/>
        <w:strike w:val="0"/>
        <w:dstrike w:val="0"/>
        <w:vanish w:val="0"/>
        <w:color w:val="628BAD" w:themeColor="accent2" w:themeShade="BF"/>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proofState w:spelling="clean" w:grammar="clean"/>
  <w:attachedTemplate r:id="rId1"/>
  <w:defaultTabStop w:val="720"/>
  <w:hyphenationZone w:val="425"/>
  <w:evenAndOddHeaders/>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CE6"/>
    <w:rsid w:val="001C27C1"/>
    <w:rsid w:val="001E620D"/>
    <w:rsid w:val="004D09A6"/>
    <w:rsid w:val="004F6EFD"/>
    <w:rsid w:val="00A51906"/>
    <w:rsid w:val="00C04CE6"/>
    <w:rsid w:val="00C21003"/>
    <w:rsid w:val="00CA1695"/>
    <w:rsid w:val="00D95057"/>
  </w:rsids>
  <m:mathPr>
    <m:mathFont m:val="Cambria Math"/>
    <m:brkBin m:val="before"/>
    <m:brkBinSub m:val="--"/>
    <m:smallFrac m:val="0"/>
    <m:dispDef/>
    <m:lMargin m:val="0"/>
    <m:rMargin m:val="0"/>
    <m:defJc m:val="centerGroup"/>
    <m:wrapIndent m:val="1440"/>
    <m:intLim m:val="undOvr"/>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Bullet" w:uiPriority="36" w:qFormat="1"/>
    <w:lsdException w:name="List Bullet 2" w:uiPriority="36" w:qFormat="1"/>
    <w:lsdException w:name="List Bullet 3" w:uiPriority="36" w:qFormat="1"/>
    <w:lsdException w:name="List Bullet 4" w:uiPriority="36"/>
    <w:lsdException w:name="List Bullet 5" w:uiPriority="36"/>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CE6"/>
    <w:pPr>
      <w:spacing w:after="160" w:line="259" w:lineRule="auto"/>
    </w:pPr>
    <w:rPr>
      <w:rFonts w:eastAsiaTheme="minorHAnsi"/>
      <w:lang w:bidi="ar-SA"/>
    </w:rPr>
  </w:style>
  <w:style w:type="paragraph" w:styleId="Heading1">
    <w:name w:val="heading 1"/>
    <w:basedOn w:val="Normal"/>
    <w:next w:val="Normal"/>
    <w:link w:val="Heading1Char"/>
    <w:uiPriority w:val="9"/>
    <w:semiHidden/>
    <w:unhideWhenUsed/>
    <w:rsid w:val="00CA1695"/>
    <w:pPr>
      <w:keepNext/>
      <w:keepLines/>
      <w:spacing w:before="480" w:after="0"/>
      <w:outlineLvl w:val="0"/>
    </w:pPr>
    <w:rPr>
      <w:rFonts w:asciiTheme="majorHAnsi" w:eastAsiaTheme="majorEastAsia" w:hAnsiTheme="majorHAnsi" w:cstheme="majorBidi"/>
      <w:b/>
      <w:bCs/>
      <w:color w:val="4D5676" w:themeColor="accent1" w:themeShade="B5"/>
      <w:sz w:val="28"/>
      <w:szCs w:val="28"/>
      <w:lang w:bidi="en-US"/>
    </w:rPr>
  </w:style>
  <w:style w:type="paragraph" w:styleId="Heading2">
    <w:name w:val="heading 2"/>
    <w:basedOn w:val="Normal"/>
    <w:next w:val="Normal"/>
    <w:link w:val="Heading2Char"/>
    <w:uiPriority w:val="9"/>
    <w:semiHidden/>
    <w:unhideWhenUsed/>
    <w:rsid w:val="00CA1695"/>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Heading3">
    <w:name w:val="heading 3"/>
    <w:basedOn w:val="Normal"/>
    <w:next w:val="Normal"/>
    <w:link w:val="Heading3Char"/>
    <w:uiPriority w:val="9"/>
    <w:semiHidden/>
    <w:unhideWhenUsed/>
    <w:qFormat/>
    <w:rsid w:val="00CA1695"/>
    <w:pPr>
      <w:keepNext/>
      <w:keepLines/>
      <w:spacing w:before="200" w:after="0"/>
      <w:outlineLvl w:val="2"/>
    </w:pPr>
    <w:rPr>
      <w:rFonts w:asciiTheme="majorHAnsi" w:eastAsiaTheme="majorEastAsia" w:hAnsiTheme="majorHAnsi" w:cstheme="majorBidi"/>
      <w:b/>
      <w:bCs/>
      <w:color w:val="727CA3" w:themeColor="accent1"/>
    </w:rPr>
  </w:style>
  <w:style w:type="paragraph" w:styleId="Heading4">
    <w:name w:val="heading 4"/>
    <w:basedOn w:val="Normal"/>
    <w:next w:val="Normal"/>
    <w:link w:val="Heading4Char"/>
    <w:uiPriority w:val="9"/>
    <w:semiHidden/>
    <w:unhideWhenUsed/>
    <w:qFormat/>
    <w:rsid w:val="00CA1695"/>
    <w:pPr>
      <w:keepNext/>
      <w:keepLines/>
      <w:spacing w:before="200" w:after="0"/>
      <w:outlineLvl w:val="3"/>
    </w:pPr>
    <w:rPr>
      <w:rFonts w:asciiTheme="majorHAnsi" w:eastAsiaTheme="majorEastAsia" w:hAnsiTheme="majorHAnsi" w:cstheme="majorBidi"/>
      <w:b/>
      <w:bCs/>
      <w:i/>
      <w:iCs/>
      <w:color w:val="727CA3" w:themeColor="accent1"/>
    </w:rPr>
  </w:style>
  <w:style w:type="paragraph" w:styleId="Heading5">
    <w:name w:val="heading 5"/>
    <w:basedOn w:val="Normal"/>
    <w:next w:val="Normal"/>
    <w:link w:val="Heading5Char"/>
    <w:uiPriority w:val="9"/>
    <w:semiHidden/>
    <w:unhideWhenUsed/>
    <w:qFormat/>
    <w:rsid w:val="00CA1695"/>
    <w:pPr>
      <w:keepNext/>
      <w:keepLines/>
      <w:spacing w:before="200" w:after="0"/>
      <w:outlineLvl w:val="4"/>
    </w:pPr>
    <w:rPr>
      <w:rFonts w:asciiTheme="majorHAnsi" w:eastAsiaTheme="majorEastAsia" w:hAnsiTheme="majorHAnsi" w:cstheme="majorBidi"/>
      <w:color w:val="363C53" w:themeColor="accent1" w:themeShade="7F"/>
    </w:rPr>
  </w:style>
  <w:style w:type="paragraph" w:styleId="Heading6">
    <w:name w:val="heading 6"/>
    <w:basedOn w:val="Normal"/>
    <w:next w:val="Normal"/>
    <w:link w:val="Heading6Char"/>
    <w:uiPriority w:val="9"/>
    <w:semiHidden/>
    <w:unhideWhenUsed/>
    <w:qFormat/>
    <w:rsid w:val="00CA1695"/>
    <w:pPr>
      <w:keepNext/>
      <w:keepLines/>
      <w:spacing w:before="200" w:after="0"/>
      <w:outlineLvl w:val="5"/>
    </w:pPr>
    <w:rPr>
      <w:rFonts w:asciiTheme="majorHAnsi" w:eastAsiaTheme="majorEastAsia" w:hAnsiTheme="majorHAnsi" w:cstheme="majorBidi"/>
      <w:i/>
      <w:iCs/>
      <w:color w:val="363C53" w:themeColor="accent1" w:themeShade="7F"/>
    </w:rPr>
  </w:style>
  <w:style w:type="paragraph" w:styleId="Heading7">
    <w:name w:val="heading 7"/>
    <w:basedOn w:val="Normal"/>
    <w:next w:val="Normal"/>
    <w:link w:val="Heading7Char"/>
    <w:uiPriority w:val="9"/>
    <w:semiHidden/>
    <w:unhideWhenUsed/>
    <w:qFormat/>
    <w:rsid w:val="00CA169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1695"/>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CA1695"/>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CA1695"/>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CA1695"/>
    <w:pPr>
      <w:tabs>
        <w:tab w:val="center" w:pos="4320"/>
        <w:tab w:val="right" w:pos="8640"/>
      </w:tabs>
    </w:pPr>
  </w:style>
  <w:style w:type="character" w:customStyle="1" w:styleId="FooterChar">
    <w:name w:val="Footer Char"/>
    <w:basedOn w:val="DefaultParagraphFont"/>
    <w:link w:val="Footer"/>
    <w:uiPriority w:val="99"/>
    <w:rsid w:val="00CA1695"/>
    <w:rPr>
      <w:lang w:bidi="ar-SA"/>
    </w:rPr>
  </w:style>
  <w:style w:type="paragraph" w:styleId="NoSpacing">
    <w:name w:val="No Spacing"/>
    <w:basedOn w:val="Normal"/>
    <w:link w:val="NoSpacingChar"/>
    <w:uiPriority w:val="99"/>
    <w:qFormat/>
    <w:rsid w:val="00CA1695"/>
    <w:pPr>
      <w:spacing w:after="0" w:line="240" w:lineRule="auto"/>
    </w:pPr>
  </w:style>
  <w:style w:type="character" w:customStyle="1" w:styleId="NoSpacingChar">
    <w:name w:val="No Spacing Char"/>
    <w:basedOn w:val="DefaultParagraphFont"/>
    <w:link w:val="NoSpacing"/>
    <w:uiPriority w:val="99"/>
    <w:rsid w:val="00CA1695"/>
    <w:rPr>
      <w:sz w:val="20"/>
      <w:lang w:bidi="ar-SA"/>
    </w:rPr>
  </w:style>
  <w:style w:type="paragraph" w:styleId="Closing">
    <w:name w:val="Closing"/>
    <w:basedOn w:val="Normal"/>
    <w:link w:val="ClosingChar"/>
    <w:uiPriority w:val="7"/>
    <w:unhideWhenUsed/>
    <w:qFormat/>
    <w:rsid w:val="00CA1695"/>
    <w:pPr>
      <w:spacing w:before="240" w:after="0"/>
      <w:ind w:right="4320"/>
    </w:pPr>
  </w:style>
  <w:style w:type="character" w:customStyle="1" w:styleId="ClosingChar">
    <w:name w:val="Closing Char"/>
    <w:basedOn w:val="DefaultParagraphFont"/>
    <w:link w:val="Closing"/>
    <w:uiPriority w:val="7"/>
    <w:rsid w:val="00CA1695"/>
    <w:rPr>
      <w:lang w:bidi="ar-SA"/>
    </w:rPr>
  </w:style>
  <w:style w:type="paragraph" w:customStyle="1" w:styleId="RecipientAddress">
    <w:name w:val="Recipient Address"/>
    <w:basedOn w:val="NoSpacing"/>
    <w:link w:val="RecipientAddressChar"/>
    <w:uiPriority w:val="5"/>
    <w:qFormat/>
    <w:rsid w:val="00CA1695"/>
    <w:pPr>
      <w:spacing w:before="200" w:after="200" w:line="276" w:lineRule="auto"/>
      <w:contextualSpacing/>
    </w:pPr>
    <w:rPr>
      <w:rFonts w:asciiTheme="majorHAnsi" w:hAnsiTheme="majorHAnsi"/>
      <w:color w:val="9FB8CD" w:themeColor="accent2"/>
      <w:sz w:val="18"/>
    </w:rPr>
  </w:style>
  <w:style w:type="paragraph" w:styleId="Salutation">
    <w:name w:val="Salutation"/>
    <w:basedOn w:val="Normal"/>
    <w:next w:val="Normal"/>
    <w:link w:val="SalutationChar"/>
    <w:uiPriority w:val="6"/>
    <w:unhideWhenUsed/>
    <w:qFormat/>
    <w:rsid w:val="00CA1695"/>
    <w:pPr>
      <w:spacing w:before="400" w:after="320" w:line="240" w:lineRule="auto"/>
    </w:pPr>
    <w:rPr>
      <w:b/>
    </w:rPr>
  </w:style>
  <w:style w:type="character" w:customStyle="1" w:styleId="SalutationChar">
    <w:name w:val="Salutation Char"/>
    <w:basedOn w:val="DefaultParagraphFont"/>
    <w:link w:val="Salutation"/>
    <w:uiPriority w:val="6"/>
    <w:rsid w:val="00CA1695"/>
    <w:rPr>
      <w:b/>
      <w:lang w:bidi="ar-SA"/>
    </w:rPr>
  </w:style>
  <w:style w:type="paragraph" w:customStyle="1" w:styleId="SenderAddress">
    <w:name w:val="Sender Address"/>
    <w:basedOn w:val="NoSpacing"/>
    <w:link w:val="SenderAddressChar"/>
    <w:uiPriority w:val="3"/>
    <w:qFormat/>
    <w:rsid w:val="00CA1695"/>
    <w:pPr>
      <w:spacing w:before="200" w:after="200" w:line="276" w:lineRule="auto"/>
      <w:contextualSpacing/>
      <w:jc w:val="right"/>
    </w:pPr>
    <w:rPr>
      <w:rFonts w:asciiTheme="majorHAnsi" w:hAnsiTheme="majorHAnsi"/>
      <w:color w:val="9FB8CD" w:themeColor="accent2"/>
      <w:sz w:val="18"/>
      <w:szCs w:val="18"/>
    </w:rPr>
  </w:style>
  <w:style w:type="paragraph" w:customStyle="1" w:styleId="RecipientName">
    <w:name w:val="Recipient Name"/>
    <w:basedOn w:val="RecipientAddress"/>
    <w:link w:val="RecipientNameChar"/>
    <w:uiPriority w:val="4"/>
    <w:qFormat/>
    <w:rsid w:val="00CA1695"/>
    <w:pPr>
      <w:spacing w:before="80"/>
    </w:pPr>
    <w:rPr>
      <w:b/>
      <w:color w:val="525A7D" w:themeColor="accent1" w:themeShade="BF"/>
      <w:sz w:val="20"/>
    </w:rPr>
  </w:style>
  <w:style w:type="paragraph" w:customStyle="1" w:styleId="SenderName">
    <w:name w:val="Sender Name"/>
    <w:basedOn w:val="SenderAddress"/>
    <w:link w:val="SenderNameChar"/>
    <w:uiPriority w:val="2"/>
    <w:qFormat/>
    <w:rsid w:val="00CA1695"/>
    <w:rPr>
      <w:b/>
      <w:color w:val="525A7D" w:themeColor="accent1" w:themeShade="BF"/>
      <w:sz w:val="20"/>
    </w:rPr>
  </w:style>
  <w:style w:type="character" w:customStyle="1" w:styleId="SenderAddressChar">
    <w:name w:val="Sender Address Char"/>
    <w:basedOn w:val="NoSpacingChar"/>
    <w:link w:val="SenderAddress"/>
    <w:uiPriority w:val="3"/>
    <w:rsid w:val="00CA1695"/>
    <w:rPr>
      <w:rFonts w:asciiTheme="majorHAnsi" w:hAnsiTheme="majorHAnsi"/>
      <w:color w:val="9FB8CD" w:themeColor="accent2"/>
      <w:sz w:val="18"/>
      <w:szCs w:val="18"/>
      <w:lang w:bidi="ar-SA"/>
    </w:rPr>
  </w:style>
  <w:style w:type="character" w:customStyle="1" w:styleId="SenderNameChar">
    <w:name w:val="Sender Name Char"/>
    <w:basedOn w:val="SenderAddressChar"/>
    <w:link w:val="SenderName"/>
    <w:uiPriority w:val="2"/>
    <w:rsid w:val="00CA1695"/>
    <w:rPr>
      <w:rFonts w:asciiTheme="majorHAnsi" w:hAnsiTheme="majorHAnsi"/>
      <w:b/>
      <w:color w:val="525A7D" w:themeColor="accent1" w:themeShade="BF"/>
      <w:sz w:val="20"/>
      <w:szCs w:val="18"/>
      <w:lang w:bidi="ar-SA"/>
    </w:rPr>
  </w:style>
  <w:style w:type="character" w:customStyle="1" w:styleId="RecipientAddressChar">
    <w:name w:val="Recipient Address Char"/>
    <w:basedOn w:val="NoSpacingChar"/>
    <w:link w:val="RecipientAddress"/>
    <w:uiPriority w:val="5"/>
    <w:rsid w:val="00CA1695"/>
    <w:rPr>
      <w:rFonts w:asciiTheme="majorHAnsi" w:hAnsiTheme="majorHAnsi"/>
      <w:color w:val="9FB8CD" w:themeColor="accent2"/>
      <w:sz w:val="18"/>
      <w:lang w:bidi="ar-SA"/>
    </w:rPr>
  </w:style>
  <w:style w:type="character" w:customStyle="1" w:styleId="RecipientNameChar">
    <w:name w:val="Recipient Name Char"/>
    <w:basedOn w:val="RecipientAddressChar"/>
    <w:link w:val="RecipientName"/>
    <w:uiPriority w:val="4"/>
    <w:rsid w:val="00CA1695"/>
    <w:rPr>
      <w:rFonts w:asciiTheme="majorHAnsi" w:hAnsiTheme="majorHAnsi"/>
      <w:b/>
      <w:color w:val="525A7D" w:themeColor="accent1" w:themeShade="BF"/>
      <w:sz w:val="20"/>
      <w:lang w:bidi="ar-SA"/>
    </w:rPr>
  </w:style>
  <w:style w:type="character" w:styleId="PlaceholderText">
    <w:name w:val="Placeholder Text"/>
    <w:basedOn w:val="DefaultParagraphFont"/>
    <w:uiPriority w:val="99"/>
    <w:unhideWhenUsed/>
    <w:rsid w:val="00CA1695"/>
    <w:rPr>
      <w:color w:val="808080"/>
    </w:rPr>
  </w:style>
  <w:style w:type="paragraph" w:customStyle="1" w:styleId="SenderNameatSignature">
    <w:name w:val="Sender Name (at Signature)"/>
    <w:basedOn w:val="NoSpacing"/>
    <w:uiPriority w:val="7"/>
    <w:rsid w:val="00CA1695"/>
    <w:pPr>
      <w:pBdr>
        <w:top w:val="single" w:sz="4" w:space="1" w:color="727CA3" w:themeColor="accent1"/>
      </w:pBdr>
      <w:ind w:right="4320"/>
    </w:pPr>
    <w:rPr>
      <w:b/>
      <w:color w:val="727CA3" w:themeColor="accent1"/>
    </w:rPr>
  </w:style>
  <w:style w:type="paragraph" w:styleId="Signature">
    <w:name w:val="Signature"/>
    <w:basedOn w:val="Normal"/>
    <w:link w:val="SignatureChar"/>
    <w:uiPriority w:val="99"/>
    <w:unhideWhenUsed/>
    <w:rsid w:val="00CA1695"/>
    <w:pPr>
      <w:spacing w:after="0" w:line="240" w:lineRule="auto"/>
    </w:pPr>
  </w:style>
  <w:style w:type="character" w:customStyle="1" w:styleId="SignatureChar">
    <w:name w:val="Signature Char"/>
    <w:basedOn w:val="DefaultParagraphFont"/>
    <w:link w:val="Signature"/>
    <w:uiPriority w:val="99"/>
    <w:rsid w:val="00CA1695"/>
    <w:rPr>
      <w:sz w:val="20"/>
      <w:lang w:bidi="ar-SA"/>
    </w:rPr>
  </w:style>
  <w:style w:type="paragraph" w:styleId="BalloonText">
    <w:name w:val="Balloon Text"/>
    <w:basedOn w:val="Normal"/>
    <w:link w:val="BalloonTextChar"/>
    <w:uiPriority w:val="99"/>
    <w:semiHidden/>
    <w:unhideWhenUsed/>
    <w:rsid w:val="00CA1695"/>
    <w:rPr>
      <w:rFonts w:ascii="Tahoma" w:hAnsi="Tahoma" w:cs="Tahoma"/>
      <w:sz w:val="16"/>
      <w:szCs w:val="16"/>
    </w:rPr>
  </w:style>
  <w:style w:type="character" w:customStyle="1" w:styleId="BalloonTextChar">
    <w:name w:val="Balloon Text Char"/>
    <w:basedOn w:val="DefaultParagraphFont"/>
    <w:link w:val="BalloonText"/>
    <w:uiPriority w:val="99"/>
    <w:semiHidden/>
    <w:rsid w:val="00CA1695"/>
    <w:rPr>
      <w:rFonts w:ascii="Tahoma" w:hAnsi="Tahoma" w:cs="Tahoma"/>
      <w:sz w:val="16"/>
      <w:szCs w:val="16"/>
      <w:lang w:bidi="ar-SA"/>
    </w:rPr>
  </w:style>
  <w:style w:type="character" w:styleId="BookTitle">
    <w:name w:val="Book Title"/>
    <w:basedOn w:val="DefaultParagraphFont"/>
    <w:uiPriority w:val="33"/>
    <w:qFormat/>
    <w:rsid w:val="00CA1695"/>
    <w:rPr>
      <w:i/>
      <w:iCs/>
      <w:smallCaps/>
      <w:spacing w:val="5"/>
    </w:rPr>
  </w:style>
  <w:style w:type="paragraph" w:styleId="Caption">
    <w:name w:val="caption"/>
    <w:basedOn w:val="Normal"/>
    <w:next w:val="Normal"/>
    <w:uiPriority w:val="35"/>
    <w:semiHidden/>
    <w:unhideWhenUsed/>
    <w:qFormat/>
    <w:rsid w:val="00CA1695"/>
    <w:pPr>
      <w:spacing w:line="240" w:lineRule="auto"/>
    </w:pPr>
    <w:rPr>
      <w:b/>
      <w:bCs/>
      <w:color w:val="727CA3" w:themeColor="accent1"/>
      <w:sz w:val="18"/>
      <w:szCs w:val="18"/>
    </w:rPr>
  </w:style>
  <w:style w:type="character" w:styleId="Emphasis">
    <w:name w:val="Emphasis"/>
    <w:uiPriority w:val="20"/>
    <w:qFormat/>
    <w:rsid w:val="00CA1695"/>
    <w:rPr>
      <w:b/>
      <w:bCs/>
      <w:i/>
      <w:iCs/>
      <w:spacing w:val="10"/>
    </w:rPr>
  </w:style>
  <w:style w:type="paragraph" w:styleId="Header">
    <w:name w:val="header"/>
    <w:basedOn w:val="Normal"/>
    <w:link w:val="HeaderChar"/>
    <w:uiPriority w:val="99"/>
    <w:unhideWhenUsed/>
    <w:rsid w:val="00CA1695"/>
    <w:pPr>
      <w:tabs>
        <w:tab w:val="center" w:pos="4320"/>
        <w:tab w:val="right" w:pos="8640"/>
      </w:tabs>
    </w:pPr>
  </w:style>
  <w:style w:type="character" w:customStyle="1" w:styleId="HeaderChar">
    <w:name w:val="Header Char"/>
    <w:basedOn w:val="DefaultParagraphFont"/>
    <w:link w:val="Header"/>
    <w:uiPriority w:val="99"/>
    <w:rsid w:val="00CA1695"/>
    <w:rPr>
      <w:lang w:bidi="ar-SA"/>
    </w:rPr>
  </w:style>
  <w:style w:type="character" w:customStyle="1" w:styleId="Heading1Char">
    <w:name w:val="Heading 1 Char"/>
    <w:basedOn w:val="DefaultParagraphFont"/>
    <w:link w:val="Heading1"/>
    <w:uiPriority w:val="9"/>
    <w:semiHidden/>
    <w:rsid w:val="00CA1695"/>
    <w:rPr>
      <w:rFonts w:asciiTheme="majorHAnsi" w:eastAsiaTheme="majorEastAsia" w:hAnsiTheme="majorHAnsi" w:cstheme="majorBidi"/>
      <w:b/>
      <w:bCs/>
      <w:color w:val="4D5676" w:themeColor="accent1" w:themeShade="B5"/>
      <w:sz w:val="28"/>
      <w:szCs w:val="28"/>
    </w:rPr>
  </w:style>
  <w:style w:type="character" w:customStyle="1" w:styleId="Heading2Char">
    <w:name w:val="Heading 2 Char"/>
    <w:basedOn w:val="DefaultParagraphFont"/>
    <w:link w:val="Heading2"/>
    <w:uiPriority w:val="9"/>
    <w:semiHidden/>
    <w:rsid w:val="00CA1695"/>
    <w:rPr>
      <w:rFonts w:asciiTheme="majorHAnsi" w:eastAsiaTheme="majorEastAsia" w:hAnsiTheme="majorHAnsi" w:cstheme="majorBidi"/>
      <w:b/>
      <w:bCs/>
      <w:color w:val="727CA3" w:themeColor="accent1"/>
      <w:sz w:val="26"/>
      <w:szCs w:val="26"/>
      <w:lang w:bidi="ar-SA"/>
    </w:rPr>
  </w:style>
  <w:style w:type="character" w:customStyle="1" w:styleId="Heading3Char">
    <w:name w:val="Heading 3 Char"/>
    <w:basedOn w:val="DefaultParagraphFont"/>
    <w:link w:val="Heading3"/>
    <w:uiPriority w:val="9"/>
    <w:semiHidden/>
    <w:rsid w:val="00CA1695"/>
    <w:rPr>
      <w:rFonts w:asciiTheme="majorHAnsi" w:eastAsiaTheme="majorEastAsia" w:hAnsiTheme="majorHAnsi" w:cstheme="majorBidi"/>
      <w:b/>
      <w:bCs/>
      <w:color w:val="727CA3" w:themeColor="accent1"/>
      <w:lang w:bidi="ar-SA"/>
    </w:rPr>
  </w:style>
  <w:style w:type="character" w:customStyle="1" w:styleId="Heading4Char">
    <w:name w:val="Heading 4 Char"/>
    <w:basedOn w:val="DefaultParagraphFont"/>
    <w:link w:val="Heading4"/>
    <w:uiPriority w:val="9"/>
    <w:semiHidden/>
    <w:rsid w:val="00CA1695"/>
    <w:rPr>
      <w:rFonts w:asciiTheme="majorHAnsi" w:eastAsiaTheme="majorEastAsia" w:hAnsiTheme="majorHAnsi" w:cstheme="majorBidi"/>
      <w:b/>
      <w:bCs/>
      <w:i/>
      <w:iCs/>
      <w:color w:val="727CA3" w:themeColor="accent1"/>
      <w:lang w:bidi="ar-SA"/>
    </w:rPr>
  </w:style>
  <w:style w:type="character" w:customStyle="1" w:styleId="Heading5Char">
    <w:name w:val="Heading 5 Char"/>
    <w:basedOn w:val="DefaultParagraphFont"/>
    <w:link w:val="Heading5"/>
    <w:uiPriority w:val="9"/>
    <w:semiHidden/>
    <w:rsid w:val="00CA1695"/>
    <w:rPr>
      <w:rFonts w:asciiTheme="majorHAnsi" w:eastAsiaTheme="majorEastAsia" w:hAnsiTheme="majorHAnsi" w:cstheme="majorBidi"/>
      <w:color w:val="363C53" w:themeColor="accent1" w:themeShade="7F"/>
      <w:lang w:bidi="ar-SA"/>
    </w:rPr>
  </w:style>
  <w:style w:type="character" w:customStyle="1" w:styleId="Heading6Char">
    <w:name w:val="Heading 6 Char"/>
    <w:basedOn w:val="DefaultParagraphFont"/>
    <w:link w:val="Heading6"/>
    <w:uiPriority w:val="9"/>
    <w:semiHidden/>
    <w:rsid w:val="00CA1695"/>
    <w:rPr>
      <w:rFonts w:asciiTheme="majorHAnsi" w:eastAsiaTheme="majorEastAsia" w:hAnsiTheme="majorHAnsi" w:cstheme="majorBidi"/>
      <w:i/>
      <w:iCs/>
      <w:color w:val="363C53" w:themeColor="accent1" w:themeShade="7F"/>
      <w:lang w:bidi="ar-SA"/>
    </w:rPr>
  </w:style>
  <w:style w:type="character" w:customStyle="1" w:styleId="Heading7Char">
    <w:name w:val="Heading 7 Char"/>
    <w:basedOn w:val="DefaultParagraphFont"/>
    <w:link w:val="Heading7"/>
    <w:uiPriority w:val="9"/>
    <w:semiHidden/>
    <w:rsid w:val="00CA1695"/>
    <w:rPr>
      <w:rFonts w:asciiTheme="majorHAnsi" w:eastAsiaTheme="majorEastAsia" w:hAnsiTheme="majorHAnsi" w:cstheme="majorBidi"/>
      <w:i/>
      <w:iCs/>
      <w:color w:val="404040" w:themeColor="text1" w:themeTint="BF"/>
      <w:lang w:bidi="ar-SA"/>
    </w:rPr>
  </w:style>
  <w:style w:type="character" w:customStyle="1" w:styleId="Heading8Char">
    <w:name w:val="Heading 8 Char"/>
    <w:basedOn w:val="DefaultParagraphFont"/>
    <w:link w:val="Heading8"/>
    <w:uiPriority w:val="9"/>
    <w:semiHidden/>
    <w:rsid w:val="00CA1695"/>
    <w:rPr>
      <w:rFonts w:asciiTheme="majorHAnsi" w:eastAsiaTheme="majorEastAsia" w:hAnsiTheme="majorHAnsi" w:cstheme="majorBidi"/>
      <w:color w:val="404040" w:themeColor="text1" w:themeTint="BF"/>
      <w:sz w:val="20"/>
      <w:szCs w:val="20"/>
      <w:lang w:bidi="ar-SA"/>
    </w:rPr>
  </w:style>
  <w:style w:type="character" w:customStyle="1" w:styleId="Heading9Char">
    <w:name w:val="Heading 9 Char"/>
    <w:basedOn w:val="DefaultParagraphFont"/>
    <w:link w:val="Heading9"/>
    <w:uiPriority w:val="9"/>
    <w:semiHidden/>
    <w:rsid w:val="00CA1695"/>
    <w:rPr>
      <w:rFonts w:asciiTheme="majorHAnsi" w:eastAsiaTheme="majorEastAsia" w:hAnsiTheme="majorHAnsi" w:cstheme="majorBidi"/>
      <w:i/>
      <w:iCs/>
      <w:color w:val="404040" w:themeColor="text1" w:themeTint="BF"/>
      <w:sz w:val="20"/>
      <w:szCs w:val="20"/>
      <w:lang w:bidi="ar-SA"/>
    </w:rPr>
  </w:style>
  <w:style w:type="character" w:styleId="Hyperlink">
    <w:name w:val="Hyperlink"/>
    <w:basedOn w:val="DefaultParagraphFont"/>
    <w:uiPriority w:val="99"/>
    <w:semiHidden/>
    <w:unhideWhenUsed/>
    <w:rsid w:val="00CA1695"/>
    <w:rPr>
      <w:color w:val="B292CA" w:themeColor="hyperlink"/>
      <w:u w:val="single"/>
    </w:rPr>
  </w:style>
  <w:style w:type="character" w:styleId="IntenseEmphasis">
    <w:name w:val="Intense Emphasis"/>
    <w:basedOn w:val="DefaultParagraphFont"/>
    <w:uiPriority w:val="21"/>
    <w:qFormat/>
    <w:rsid w:val="00CA1695"/>
    <w:rPr>
      <w:b/>
      <w:bCs/>
      <w:i/>
      <w:iCs/>
      <w:smallCaps/>
      <w:color w:val="727CA3" w:themeColor="accent1"/>
    </w:rPr>
  </w:style>
  <w:style w:type="paragraph" w:styleId="IntenseQuote">
    <w:name w:val="Intense Quote"/>
    <w:basedOn w:val="Normal"/>
    <w:next w:val="Normal"/>
    <w:link w:val="IntenseQuoteChar"/>
    <w:uiPriority w:val="30"/>
    <w:qFormat/>
    <w:rsid w:val="00CA1695"/>
    <w:pPr>
      <w:pBdr>
        <w:bottom w:val="single" w:sz="4" w:space="4" w:color="727CA3" w:themeColor="accent1"/>
      </w:pBdr>
      <w:spacing w:before="320" w:after="480"/>
      <w:ind w:left="936" w:right="936"/>
    </w:pPr>
    <w:rPr>
      <w:b/>
      <w:bCs/>
      <w:i/>
      <w:iCs/>
      <w:color w:val="727CA3" w:themeColor="accent1"/>
      <w:lang w:bidi="en-US"/>
    </w:rPr>
  </w:style>
  <w:style w:type="character" w:customStyle="1" w:styleId="IntenseQuoteChar">
    <w:name w:val="Intense Quote Char"/>
    <w:basedOn w:val="DefaultParagraphFont"/>
    <w:link w:val="IntenseQuote"/>
    <w:uiPriority w:val="30"/>
    <w:rsid w:val="00CA1695"/>
    <w:rPr>
      <w:b/>
      <w:bCs/>
      <w:i/>
      <w:iCs/>
      <w:color w:val="727CA3" w:themeColor="accent1"/>
    </w:rPr>
  </w:style>
  <w:style w:type="character" w:styleId="IntenseReference">
    <w:name w:val="Intense Reference"/>
    <w:basedOn w:val="DefaultParagraphFont"/>
    <w:uiPriority w:val="32"/>
    <w:qFormat/>
    <w:rsid w:val="00CA1695"/>
    <w:rPr>
      <w:smallCaps/>
      <w:spacing w:val="5"/>
      <w:u w:val="single"/>
    </w:rPr>
  </w:style>
  <w:style w:type="table" w:customStyle="1" w:styleId="B2LightShadingAccent2">
    <w:name w:val="B2 Light Shading Accent 2"/>
    <w:basedOn w:val="TableNormal"/>
    <w:uiPriority w:val="42"/>
    <w:rsid w:val="00CA1695"/>
    <w:pPr>
      <w:spacing w:after="0" w:line="240" w:lineRule="auto"/>
    </w:pPr>
    <w:rPr>
      <w:rFonts w:ascii="Arial" w:hAnsi="Arial"/>
      <w:color w:val="628BAD" w:themeColor="accent2" w:themeShade="BF"/>
    </w:rPr>
    <w:tblPr>
      <w:tblStyleRowBandSize w:val="1"/>
      <w:tblStyleColBandSize w:val="1"/>
      <w:tblInd w:w="0" w:type="dxa"/>
      <w:tblBorders>
        <w:top w:val="single" w:sz="8" w:space="0" w:color="9FB8CD" w:themeColor="accent2"/>
        <w:bottom w:val="single" w:sz="8" w:space="0" w:color="9FB8C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FB8CD" w:themeColor="accent2"/>
          <w:left w:val="nil"/>
          <w:bottom w:val="single" w:sz="8" w:space="0" w:color="9FB8CD" w:themeColor="accent2"/>
          <w:right w:val="nil"/>
          <w:insideH w:val="nil"/>
          <w:insideV w:val="nil"/>
        </w:tcBorders>
      </w:tcPr>
    </w:tblStylePr>
    <w:tblStylePr w:type="lastRow">
      <w:pPr>
        <w:spacing w:before="0" w:after="0" w:line="240" w:lineRule="auto"/>
      </w:pPr>
      <w:rPr>
        <w:b/>
        <w:bCs/>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rPr>
    </w:tblStylePr>
    <w:tblStylePr w:type="lastCol">
      <w:rPr>
        <w:b/>
        <w:bCs/>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ListBullet">
    <w:name w:val="List Bullet"/>
    <w:basedOn w:val="Normal"/>
    <w:uiPriority w:val="36"/>
    <w:unhideWhenUsed/>
    <w:qFormat/>
    <w:rsid w:val="00CA1695"/>
    <w:pPr>
      <w:numPr>
        <w:numId w:val="11"/>
      </w:numPr>
      <w:spacing w:after="120"/>
      <w:contextualSpacing/>
    </w:pPr>
  </w:style>
  <w:style w:type="paragraph" w:styleId="ListBullet2">
    <w:name w:val="List Bullet 2"/>
    <w:basedOn w:val="Normal"/>
    <w:uiPriority w:val="36"/>
    <w:unhideWhenUsed/>
    <w:qFormat/>
    <w:rsid w:val="00CA1695"/>
    <w:pPr>
      <w:numPr>
        <w:numId w:val="12"/>
      </w:numPr>
      <w:spacing w:after="120"/>
      <w:contextualSpacing/>
    </w:pPr>
  </w:style>
  <w:style w:type="paragraph" w:styleId="ListBullet3">
    <w:name w:val="List Bullet 3"/>
    <w:basedOn w:val="Normal"/>
    <w:uiPriority w:val="36"/>
    <w:unhideWhenUsed/>
    <w:qFormat/>
    <w:rsid w:val="00CA1695"/>
    <w:pPr>
      <w:numPr>
        <w:numId w:val="13"/>
      </w:numPr>
      <w:spacing w:after="120"/>
      <w:contextualSpacing/>
    </w:pPr>
  </w:style>
  <w:style w:type="paragraph" w:styleId="ListBullet4">
    <w:name w:val="List Bullet 4"/>
    <w:basedOn w:val="Normal"/>
    <w:uiPriority w:val="36"/>
    <w:semiHidden/>
    <w:unhideWhenUsed/>
    <w:rsid w:val="00CA1695"/>
    <w:pPr>
      <w:numPr>
        <w:numId w:val="14"/>
      </w:numPr>
      <w:spacing w:after="120"/>
      <w:contextualSpacing/>
    </w:pPr>
  </w:style>
  <w:style w:type="paragraph" w:styleId="ListBullet5">
    <w:name w:val="List Bullet 5"/>
    <w:basedOn w:val="Normal"/>
    <w:uiPriority w:val="36"/>
    <w:semiHidden/>
    <w:unhideWhenUsed/>
    <w:rsid w:val="00CA1695"/>
    <w:pPr>
      <w:numPr>
        <w:numId w:val="15"/>
      </w:numPr>
      <w:spacing w:after="120"/>
      <w:contextualSpacing/>
    </w:pPr>
  </w:style>
  <w:style w:type="paragraph" w:styleId="Quote">
    <w:name w:val="Quote"/>
    <w:basedOn w:val="Normal"/>
    <w:next w:val="Normal"/>
    <w:link w:val="QuoteChar"/>
    <w:uiPriority w:val="29"/>
    <w:qFormat/>
    <w:rsid w:val="00CA1695"/>
    <w:rPr>
      <w:i/>
      <w:iCs/>
      <w:color w:val="000000" w:themeColor="text1"/>
      <w:lang w:bidi="en-US"/>
    </w:rPr>
  </w:style>
  <w:style w:type="character" w:customStyle="1" w:styleId="QuoteChar">
    <w:name w:val="Quote Char"/>
    <w:basedOn w:val="DefaultParagraphFont"/>
    <w:link w:val="Quote"/>
    <w:uiPriority w:val="29"/>
    <w:rsid w:val="00CA1695"/>
    <w:rPr>
      <w:i/>
      <w:iCs/>
      <w:color w:val="000000" w:themeColor="text1"/>
    </w:rPr>
  </w:style>
  <w:style w:type="character" w:styleId="Strong">
    <w:name w:val="Strong"/>
    <w:uiPriority w:val="22"/>
    <w:qFormat/>
    <w:rsid w:val="00CA1695"/>
    <w:rPr>
      <w:b/>
      <w:bCs/>
    </w:rPr>
  </w:style>
  <w:style w:type="paragraph" w:styleId="Subtitle">
    <w:name w:val="Subtitle"/>
    <w:basedOn w:val="Normal"/>
    <w:link w:val="SubtitleChar"/>
    <w:uiPriority w:val="11"/>
    <w:semiHidden/>
    <w:unhideWhenUsed/>
    <w:rsid w:val="00CA1695"/>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SubtitleChar">
    <w:name w:val="Subtitle Char"/>
    <w:basedOn w:val="DefaultParagraphFont"/>
    <w:link w:val="Subtitle"/>
    <w:uiPriority w:val="11"/>
    <w:semiHidden/>
    <w:rsid w:val="00CA1695"/>
    <w:rPr>
      <w:rFonts w:asciiTheme="majorHAnsi" w:eastAsiaTheme="majorEastAsia" w:hAnsiTheme="majorHAnsi" w:cstheme="majorBidi"/>
      <w:i/>
      <w:iCs/>
      <w:color w:val="727CA3" w:themeColor="accent1"/>
      <w:spacing w:val="15"/>
      <w:sz w:val="24"/>
      <w:szCs w:val="24"/>
      <w:lang w:bidi="ar-SA"/>
    </w:rPr>
  </w:style>
  <w:style w:type="character" w:styleId="SubtleEmphasis">
    <w:name w:val="Subtle Emphasis"/>
    <w:basedOn w:val="DefaultParagraphFont"/>
    <w:uiPriority w:val="19"/>
    <w:qFormat/>
    <w:rsid w:val="00CA1695"/>
    <w:rPr>
      <w:i/>
      <w:iCs/>
    </w:rPr>
  </w:style>
  <w:style w:type="character" w:styleId="SubtleReference">
    <w:name w:val="Subtle Reference"/>
    <w:basedOn w:val="DefaultParagraphFont"/>
    <w:uiPriority w:val="31"/>
    <w:qFormat/>
    <w:rsid w:val="00CA1695"/>
    <w:rPr>
      <w:smallCaps/>
    </w:rPr>
  </w:style>
  <w:style w:type="paragraph" w:styleId="Title">
    <w:name w:val="Title"/>
    <w:basedOn w:val="Normal"/>
    <w:link w:val="TitleChar"/>
    <w:uiPriority w:val="10"/>
    <w:semiHidden/>
    <w:unhideWhenUsed/>
    <w:rsid w:val="00CA1695"/>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lang w:bidi="en-US"/>
    </w:rPr>
  </w:style>
  <w:style w:type="character" w:customStyle="1" w:styleId="TitleChar">
    <w:name w:val="Title Char"/>
    <w:basedOn w:val="DefaultParagraphFont"/>
    <w:link w:val="Title"/>
    <w:uiPriority w:val="10"/>
    <w:semiHidden/>
    <w:rsid w:val="00CA1695"/>
    <w:rPr>
      <w:rFonts w:asciiTheme="majorHAnsi" w:eastAsiaTheme="majorEastAsia" w:hAnsiTheme="majorHAnsi" w:cstheme="majorBidi"/>
      <w:color w:val="383842" w:themeColor="text2" w:themeShade="CC"/>
      <w:spacing w:val="5"/>
      <w:kern w:val="28"/>
      <w:sz w:val="52"/>
      <w:szCs w:val="52"/>
    </w:rPr>
  </w:style>
  <w:style w:type="paragraph" w:styleId="TOC1">
    <w:name w:val="toc 1"/>
    <w:basedOn w:val="Normal"/>
    <w:next w:val="Normal"/>
    <w:autoRedefine/>
    <w:uiPriority w:val="99"/>
    <w:semiHidden/>
    <w:unhideWhenUsed/>
    <w:rsid w:val="00CA1695"/>
    <w:pPr>
      <w:tabs>
        <w:tab w:val="right" w:leader="dot" w:pos="8630"/>
      </w:tabs>
      <w:spacing w:after="40" w:line="240" w:lineRule="auto"/>
    </w:pPr>
    <w:rPr>
      <w:smallCaps/>
      <w:noProof/>
      <w:color w:val="9FB8CD" w:themeColor="accent2"/>
    </w:rPr>
  </w:style>
  <w:style w:type="paragraph" w:styleId="TOC2">
    <w:name w:val="toc 2"/>
    <w:basedOn w:val="Normal"/>
    <w:next w:val="Normal"/>
    <w:autoRedefine/>
    <w:uiPriority w:val="99"/>
    <w:semiHidden/>
    <w:unhideWhenUsed/>
    <w:rsid w:val="00CA1695"/>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rsid w:val="00CA1695"/>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rsid w:val="00CA1695"/>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rsid w:val="00CA1695"/>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rsid w:val="00CA1695"/>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rsid w:val="00CA1695"/>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rsid w:val="00CA1695"/>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rsid w:val="00CA1695"/>
    <w:pPr>
      <w:tabs>
        <w:tab w:val="right" w:leader="dot" w:pos="8630"/>
      </w:tabs>
      <w:spacing w:after="40" w:line="240" w:lineRule="auto"/>
      <w:ind w:left="1760"/>
    </w:pPr>
    <w:rPr>
      <w:smallCaps/>
      <w:noProof/>
    </w:rPr>
  </w:style>
  <w:style w:type="paragraph" w:customStyle="1" w:styleId="HeaderLeft">
    <w:name w:val="Header Left"/>
    <w:basedOn w:val="Header"/>
    <w:uiPriority w:val="35"/>
    <w:unhideWhenUsed/>
    <w:qFormat/>
    <w:rsid w:val="00CA1695"/>
    <w:pPr>
      <w:pBdr>
        <w:bottom w:val="dashed" w:sz="4" w:space="18" w:color="7F7F7F" w:themeColor="text1" w:themeTint="80"/>
      </w:pBdr>
      <w:spacing w:line="396" w:lineRule="auto"/>
    </w:pPr>
    <w:rPr>
      <w:color w:val="7F7F7F" w:themeColor="text1" w:themeTint="80"/>
    </w:rPr>
  </w:style>
  <w:style w:type="paragraph" w:customStyle="1" w:styleId="FooterLeft">
    <w:name w:val="Footer Left"/>
    <w:basedOn w:val="Normal"/>
    <w:next w:val="Normal"/>
    <w:uiPriority w:val="35"/>
    <w:unhideWhenUsed/>
    <w:qFormat/>
    <w:rsid w:val="00CA1695"/>
    <w:pPr>
      <w:pBdr>
        <w:top w:val="dashed" w:sz="4" w:space="18" w:color="7F7F7F" w:themeColor="text1" w:themeTint="80"/>
      </w:pBdr>
      <w:tabs>
        <w:tab w:val="center" w:pos="4320"/>
        <w:tab w:val="right" w:pos="8640"/>
      </w:tabs>
    </w:pPr>
    <w:rPr>
      <w:color w:val="7F7F7F" w:themeColor="text1" w:themeTint="80"/>
      <w:szCs w:val="18"/>
    </w:rPr>
  </w:style>
  <w:style w:type="paragraph" w:customStyle="1" w:styleId="FooterRight">
    <w:name w:val="Footer Right"/>
    <w:basedOn w:val="Footer"/>
    <w:uiPriority w:val="35"/>
    <w:unhideWhenUsed/>
    <w:qFormat/>
    <w:rsid w:val="00CA1695"/>
    <w:pPr>
      <w:pBdr>
        <w:top w:val="dashed" w:sz="4" w:space="18" w:color="7F7F7F"/>
      </w:pBdr>
      <w:jc w:val="right"/>
    </w:pPr>
    <w:rPr>
      <w:color w:val="7F7F7F" w:themeColor="text1" w:themeTint="80"/>
      <w:szCs w:val="18"/>
    </w:rPr>
  </w:style>
  <w:style w:type="paragraph" w:customStyle="1" w:styleId="HeaderRight">
    <w:name w:val="Header Right"/>
    <w:basedOn w:val="Header"/>
    <w:uiPriority w:val="35"/>
    <w:unhideWhenUsed/>
    <w:qFormat/>
    <w:rsid w:val="00CA1695"/>
    <w:pPr>
      <w:pBdr>
        <w:bottom w:val="dashed" w:sz="4" w:space="18" w:color="7F7F7F"/>
      </w:pBdr>
      <w:jc w:val="right"/>
    </w:pPr>
    <w:rPr>
      <w:color w:val="7F7F7F" w:themeColor="text1" w:themeTint="80"/>
    </w:rPr>
  </w:style>
  <w:style w:type="paragraph" w:customStyle="1" w:styleId="SendersAddress">
    <w:name w:val="Sender's Address"/>
    <w:basedOn w:val="NoSpacing"/>
    <w:uiPriority w:val="2"/>
    <w:qFormat/>
    <w:rsid w:val="00CA1695"/>
    <w:pPr>
      <w:spacing w:before="200" w:line="276" w:lineRule="auto"/>
      <w:contextualSpacing/>
      <w:jc w:val="right"/>
    </w:pPr>
    <w:rPr>
      <w:rFonts w:cs="Times New Roman"/>
      <w:color w:val="9FB8CD" w:themeColor="accent2"/>
      <w:sz w:val="18"/>
      <w:szCs w:val="18"/>
      <w:lang w:eastAsia="ja-JP"/>
    </w:rPr>
  </w:style>
  <w:style w:type="paragraph" w:customStyle="1" w:styleId="RecipientsName">
    <w:name w:val="Recipient's Name"/>
    <w:basedOn w:val="NoSpacing"/>
    <w:uiPriority w:val="1"/>
    <w:qFormat/>
    <w:rsid w:val="00CA1695"/>
    <w:pPr>
      <w:jc w:val="right"/>
    </w:pPr>
    <w:rPr>
      <w:rFonts w:asciiTheme="majorHAnsi" w:hAnsiTheme="majorHAnsi" w:cs="Times New Roman"/>
      <w:noProof/>
      <w:color w:val="525A7D" w:themeColor="accent1" w:themeShade="BF"/>
      <w:sz w:val="36"/>
      <w:szCs w:val="36"/>
      <w:lang w:eastAsia="ja-JP"/>
    </w:rPr>
  </w:style>
  <w:style w:type="paragraph" w:customStyle="1" w:styleId="HeaderFirstPage">
    <w:name w:val="Header First Page"/>
    <w:basedOn w:val="Header"/>
    <w:qFormat/>
    <w:rsid w:val="00CA1695"/>
    <w:pPr>
      <w:pBdr>
        <w:bottom w:val="dashed" w:sz="4" w:space="18" w:color="7F7F7F"/>
      </w:pBdr>
      <w:spacing w:line="396" w:lineRule="auto"/>
    </w:pPr>
    <w:rPr>
      <w:rFonts w:cs="Times New Roman"/>
      <w:color w:val="7F7F7F" w:themeColor="text1" w:themeTint="80"/>
      <w:szCs w:val="20"/>
      <w:lang w:eastAsia="ja-JP"/>
    </w:rPr>
  </w:style>
  <w:style w:type="paragraph" w:customStyle="1" w:styleId="DateText">
    <w:name w:val="Date Text"/>
    <w:basedOn w:val="Normal"/>
    <w:uiPriority w:val="35"/>
    <w:rsid w:val="00CA1695"/>
    <w:pPr>
      <w:spacing w:after="0"/>
      <w:contextualSpacing/>
    </w:pPr>
    <w:rPr>
      <w:rFonts w:cs="Times New Roman"/>
      <w:color w:val="000000" w:themeColor="text1"/>
      <w:szCs w:val="20"/>
      <w:lang w:eastAsia="ja-JP"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Bullet" w:uiPriority="36" w:qFormat="1"/>
    <w:lsdException w:name="List Bullet 2" w:uiPriority="36" w:qFormat="1"/>
    <w:lsdException w:name="List Bullet 3" w:uiPriority="36" w:qFormat="1"/>
    <w:lsdException w:name="List Bullet 4" w:uiPriority="36"/>
    <w:lsdException w:name="List Bullet 5" w:uiPriority="36"/>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CE6"/>
    <w:pPr>
      <w:spacing w:after="160" w:line="259" w:lineRule="auto"/>
    </w:pPr>
    <w:rPr>
      <w:rFonts w:eastAsiaTheme="minorHAnsi"/>
      <w:lang w:bidi="ar-SA"/>
    </w:rPr>
  </w:style>
  <w:style w:type="paragraph" w:styleId="Heading1">
    <w:name w:val="heading 1"/>
    <w:basedOn w:val="Normal"/>
    <w:next w:val="Normal"/>
    <w:link w:val="Heading1Char"/>
    <w:uiPriority w:val="9"/>
    <w:semiHidden/>
    <w:unhideWhenUsed/>
    <w:rsid w:val="00CA1695"/>
    <w:pPr>
      <w:keepNext/>
      <w:keepLines/>
      <w:spacing w:before="480" w:after="0"/>
      <w:outlineLvl w:val="0"/>
    </w:pPr>
    <w:rPr>
      <w:rFonts w:asciiTheme="majorHAnsi" w:eastAsiaTheme="majorEastAsia" w:hAnsiTheme="majorHAnsi" w:cstheme="majorBidi"/>
      <w:b/>
      <w:bCs/>
      <w:color w:val="4D5676" w:themeColor="accent1" w:themeShade="B5"/>
      <w:sz w:val="28"/>
      <w:szCs w:val="28"/>
      <w:lang w:bidi="en-US"/>
    </w:rPr>
  </w:style>
  <w:style w:type="paragraph" w:styleId="Heading2">
    <w:name w:val="heading 2"/>
    <w:basedOn w:val="Normal"/>
    <w:next w:val="Normal"/>
    <w:link w:val="Heading2Char"/>
    <w:uiPriority w:val="9"/>
    <w:semiHidden/>
    <w:unhideWhenUsed/>
    <w:rsid w:val="00CA1695"/>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Heading3">
    <w:name w:val="heading 3"/>
    <w:basedOn w:val="Normal"/>
    <w:next w:val="Normal"/>
    <w:link w:val="Heading3Char"/>
    <w:uiPriority w:val="9"/>
    <w:semiHidden/>
    <w:unhideWhenUsed/>
    <w:qFormat/>
    <w:rsid w:val="00CA1695"/>
    <w:pPr>
      <w:keepNext/>
      <w:keepLines/>
      <w:spacing w:before="200" w:after="0"/>
      <w:outlineLvl w:val="2"/>
    </w:pPr>
    <w:rPr>
      <w:rFonts w:asciiTheme="majorHAnsi" w:eastAsiaTheme="majorEastAsia" w:hAnsiTheme="majorHAnsi" w:cstheme="majorBidi"/>
      <w:b/>
      <w:bCs/>
      <w:color w:val="727CA3" w:themeColor="accent1"/>
    </w:rPr>
  </w:style>
  <w:style w:type="paragraph" w:styleId="Heading4">
    <w:name w:val="heading 4"/>
    <w:basedOn w:val="Normal"/>
    <w:next w:val="Normal"/>
    <w:link w:val="Heading4Char"/>
    <w:uiPriority w:val="9"/>
    <w:semiHidden/>
    <w:unhideWhenUsed/>
    <w:qFormat/>
    <w:rsid w:val="00CA1695"/>
    <w:pPr>
      <w:keepNext/>
      <w:keepLines/>
      <w:spacing w:before="200" w:after="0"/>
      <w:outlineLvl w:val="3"/>
    </w:pPr>
    <w:rPr>
      <w:rFonts w:asciiTheme="majorHAnsi" w:eastAsiaTheme="majorEastAsia" w:hAnsiTheme="majorHAnsi" w:cstheme="majorBidi"/>
      <w:b/>
      <w:bCs/>
      <w:i/>
      <w:iCs/>
      <w:color w:val="727CA3" w:themeColor="accent1"/>
    </w:rPr>
  </w:style>
  <w:style w:type="paragraph" w:styleId="Heading5">
    <w:name w:val="heading 5"/>
    <w:basedOn w:val="Normal"/>
    <w:next w:val="Normal"/>
    <w:link w:val="Heading5Char"/>
    <w:uiPriority w:val="9"/>
    <w:semiHidden/>
    <w:unhideWhenUsed/>
    <w:qFormat/>
    <w:rsid w:val="00CA1695"/>
    <w:pPr>
      <w:keepNext/>
      <w:keepLines/>
      <w:spacing w:before="200" w:after="0"/>
      <w:outlineLvl w:val="4"/>
    </w:pPr>
    <w:rPr>
      <w:rFonts w:asciiTheme="majorHAnsi" w:eastAsiaTheme="majorEastAsia" w:hAnsiTheme="majorHAnsi" w:cstheme="majorBidi"/>
      <w:color w:val="363C53" w:themeColor="accent1" w:themeShade="7F"/>
    </w:rPr>
  </w:style>
  <w:style w:type="paragraph" w:styleId="Heading6">
    <w:name w:val="heading 6"/>
    <w:basedOn w:val="Normal"/>
    <w:next w:val="Normal"/>
    <w:link w:val="Heading6Char"/>
    <w:uiPriority w:val="9"/>
    <w:semiHidden/>
    <w:unhideWhenUsed/>
    <w:qFormat/>
    <w:rsid w:val="00CA1695"/>
    <w:pPr>
      <w:keepNext/>
      <w:keepLines/>
      <w:spacing w:before="200" w:after="0"/>
      <w:outlineLvl w:val="5"/>
    </w:pPr>
    <w:rPr>
      <w:rFonts w:asciiTheme="majorHAnsi" w:eastAsiaTheme="majorEastAsia" w:hAnsiTheme="majorHAnsi" w:cstheme="majorBidi"/>
      <w:i/>
      <w:iCs/>
      <w:color w:val="363C53" w:themeColor="accent1" w:themeShade="7F"/>
    </w:rPr>
  </w:style>
  <w:style w:type="paragraph" w:styleId="Heading7">
    <w:name w:val="heading 7"/>
    <w:basedOn w:val="Normal"/>
    <w:next w:val="Normal"/>
    <w:link w:val="Heading7Char"/>
    <w:uiPriority w:val="9"/>
    <w:semiHidden/>
    <w:unhideWhenUsed/>
    <w:qFormat/>
    <w:rsid w:val="00CA169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1695"/>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CA1695"/>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CA1695"/>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CA1695"/>
    <w:pPr>
      <w:tabs>
        <w:tab w:val="center" w:pos="4320"/>
        <w:tab w:val="right" w:pos="8640"/>
      </w:tabs>
    </w:pPr>
  </w:style>
  <w:style w:type="character" w:customStyle="1" w:styleId="FooterChar">
    <w:name w:val="Footer Char"/>
    <w:basedOn w:val="DefaultParagraphFont"/>
    <w:link w:val="Footer"/>
    <w:uiPriority w:val="99"/>
    <w:rsid w:val="00CA1695"/>
    <w:rPr>
      <w:lang w:bidi="ar-SA"/>
    </w:rPr>
  </w:style>
  <w:style w:type="paragraph" w:styleId="NoSpacing">
    <w:name w:val="No Spacing"/>
    <w:basedOn w:val="Normal"/>
    <w:link w:val="NoSpacingChar"/>
    <w:uiPriority w:val="99"/>
    <w:qFormat/>
    <w:rsid w:val="00CA1695"/>
    <w:pPr>
      <w:spacing w:after="0" w:line="240" w:lineRule="auto"/>
    </w:pPr>
  </w:style>
  <w:style w:type="character" w:customStyle="1" w:styleId="NoSpacingChar">
    <w:name w:val="No Spacing Char"/>
    <w:basedOn w:val="DefaultParagraphFont"/>
    <w:link w:val="NoSpacing"/>
    <w:uiPriority w:val="99"/>
    <w:rsid w:val="00CA1695"/>
    <w:rPr>
      <w:sz w:val="20"/>
      <w:lang w:bidi="ar-SA"/>
    </w:rPr>
  </w:style>
  <w:style w:type="paragraph" w:styleId="Closing">
    <w:name w:val="Closing"/>
    <w:basedOn w:val="Normal"/>
    <w:link w:val="ClosingChar"/>
    <w:uiPriority w:val="7"/>
    <w:unhideWhenUsed/>
    <w:qFormat/>
    <w:rsid w:val="00CA1695"/>
    <w:pPr>
      <w:spacing w:before="240" w:after="0"/>
      <w:ind w:right="4320"/>
    </w:pPr>
  </w:style>
  <w:style w:type="character" w:customStyle="1" w:styleId="ClosingChar">
    <w:name w:val="Closing Char"/>
    <w:basedOn w:val="DefaultParagraphFont"/>
    <w:link w:val="Closing"/>
    <w:uiPriority w:val="7"/>
    <w:rsid w:val="00CA1695"/>
    <w:rPr>
      <w:lang w:bidi="ar-SA"/>
    </w:rPr>
  </w:style>
  <w:style w:type="paragraph" w:customStyle="1" w:styleId="RecipientAddress">
    <w:name w:val="Recipient Address"/>
    <w:basedOn w:val="NoSpacing"/>
    <w:link w:val="RecipientAddressChar"/>
    <w:uiPriority w:val="5"/>
    <w:qFormat/>
    <w:rsid w:val="00CA1695"/>
    <w:pPr>
      <w:spacing w:before="200" w:after="200" w:line="276" w:lineRule="auto"/>
      <w:contextualSpacing/>
    </w:pPr>
    <w:rPr>
      <w:rFonts w:asciiTheme="majorHAnsi" w:hAnsiTheme="majorHAnsi"/>
      <w:color w:val="9FB8CD" w:themeColor="accent2"/>
      <w:sz w:val="18"/>
    </w:rPr>
  </w:style>
  <w:style w:type="paragraph" w:styleId="Salutation">
    <w:name w:val="Salutation"/>
    <w:basedOn w:val="Normal"/>
    <w:next w:val="Normal"/>
    <w:link w:val="SalutationChar"/>
    <w:uiPriority w:val="6"/>
    <w:unhideWhenUsed/>
    <w:qFormat/>
    <w:rsid w:val="00CA1695"/>
    <w:pPr>
      <w:spacing w:before="400" w:after="320" w:line="240" w:lineRule="auto"/>
    </w:pPr>
    <w:rPr>
      <w:b/>
    </w:rPr>
  </w:style>
  <w:style w:type="character" w:customStyle="1" w:styleId="SalutationChar">
    <w:name w:val="Salutation Char"/>
    <w:basedOn w:val="DefaultParagraphFont"/>
    <w:link w:val="Salutation"/>
    <w:uiPriority w:val="6"/>
    <w:rsid w:val="00CA1695"/>
    <w:rPr>
      <w:b/>
      <w:lang w:bidi="ar-SA"/>
    </w:rPr>
  </w:style>
  <w:style w:type="paragraph" w:customStyle="1" w:styleId="SenderAddress">
    <w:name w:val="Sender Address"/>
    <w:basedOn w:val="NoSpacing"/>
    <w:link w:val="SenderAddressChar"/>
    <w:uiPriority w:val="3"/>
    <w:qFormat/>
    <w:rsid w:val="00CA1695"/>
    <w:pPr>
      <w:spacing w:before="200" w:after="200" w:line="276" w:lineRule="auto"/>
      <w:contextualSpacing/>
      <w:jc w:val="right"/>
    </w:pPr>
    <w:rPr>
      <w:rFonts w:asciiTheme="majorHAnsi" w:hAnsiTheme="majorHAnsi"/>
      <w:color w:val="9FB8CD" w:themeColor="accent2"/>
      <w:sz w:val="18"/>
      <w:szCs w:val="18"/>
    </w:rPr>
  </w:style>
  <w:style w:type="paragraph" w:customStyle="1" w:styleId="RecipientName">
    <w:name w:val="Recipient Name"/>
    <w:basedOn w:val="RecipientAddress"/>
    <w:link w:val="RecipientNameChar"/>
    <w:uiPriority w:val="4"/>
    <w:qFormat/>
    <w:rsid w:val="00CA1695"/>
    <w:pPr>
      <w:spacing w:before="80"/>
    </w:pPr>
    <w:rPr>
      <w:b/>
      <w:color w:val="525A7D" w:themeColor="accent1" w:themeShade="BF"/>
      <w:sz w:val="20"/>
    </w:rPr>
  </w:style>
  <w:style w:type="paragraph" w:customStyle="1" w:styleId="SenderName">
    <w:name w:val="Sender Name"/>
    <w:basedOn w:val="SenderAddress"/>
    <w:link w:val="SenderNameChar"/>
    <w:uiPriority w:val="2"/>
    <w:qFormat/>
    <w:rsid w:val="00CA1695"/>
    <w:rPr>
      <w:b/>
      <w:color w:val="525A7D" w:themeColor="accent1" w:themeShade="BF"/>
      <w:sz w:val="20"/>
    </w:rPr>
  </w:style>
  <w:style w:type="character" w:customStyle="1" w:styleId="SenderAddressChar">
    <w:name w:val="Sender Address Char"/>
    <w:basedOn w:val="NoSpacingChar"/>
    <w:link w:val="SenderAddress"/>
    <w:uiPriority w:val="3"/>
    <w:rsid w:val="00CA1695"/>
    <w:rPr>
      <w:rFonts w:asciiTheme="majorHAnsi" w:hAnsiTheme="majorHAnsi"/>
      <w:color w:val="9FB8CD" w:themeColor="accent2"/>
      <w:sz w:val="18"/>
      <w:szCs w:val="18"/>
      <w:lang w:bidi="ar-SA"/>
    </w:rPr>
  </w:style>
  <w:style w:type="character" w:customStyle="1" w:styleId="SenderNameChar">
    <w:name w:val="Sender Name Char"/>
    <w:basedOn w:val="SenderAddressChar"/>
    <w:link w:val="SenderName"/>
    <w:uiPriority w:val="2"/>
    <w:rsid w:val="00CA1695"/>
    <w:rPr>
      <w:rFonts w:asciiTheme="majorHAnsi" w:hAnsiTheme="majorHAnsi"/>
      <w:b/>
      <w:color w:val="525A7D" w:themeColor="accent1" w:themeShade="BF"/>
      <w:sz w:val="20"/>
      <w:szCs w:val="18"/>
      <w:lang w:bidi="ar-SA"/>
    </w:rPr>
  </w:style>
  <w:style w:type="character" w:customStyle="1" w:styleId="RecipientAddressChar">
    <w:name w:val="Recipient Address Char"/>
    <w:basedOn w:val="NoSpacingChar"/>
    <w:link w:val="RecipientAddress"/>
    <w:uiPriority w:val="5"/>
    <w:rsid w:val="00CA1695"/>
    <w:rPr>
      <w:rFonts w:asciiTheme="majorHAnsi" w:hAnsiTheme="majorHAnsi"/>
      <w:color w:val="9FB8CD" w:themeColor="accent2"/>
      <w:sz w:val="18"/>
      <w:lang w:bidi="ar-SA"/>
    </w:rPr>
  </w:style>
  <w:style w:type="character" w:customStyle="1" w:styleId="RecipientNameChar">
    <w:name w:val="Recipient Name Char"/>
    <w:basedOn w:val="RecipientAddressChar"/>
    <w:link w:val="RecipientName"/>
    <w:uiPriority w:val="4"/>
    <w:rsid w:val="00CA1695"/>
    <w:rPr>
      <w:rFonts w:asciiTheme="majorHAnsi" w:hAnsiTheme="majorHAnsi"/>
      <w:b/>
      <w:color w:val="525A7D" w:themeColor="accent1" w:themeShade="BF"/>
      <w:sz w:val="20"/>
      <w:lang w:bidi="ar-SA"/>
    </w:rPr>
  </w:style>
  <w:style w:type="character" w:styleId="PlaceholderText">
    <w:name w:val="Placeholder Text"/>
    <w:basedOn w:val="DefaultParagraphFont"/>
    <w:uiPriority w:val="99"/>
    <w:unhideWhenUsed/>
    <w:rsid w:val="00CA1695"/>
    <w:rPr>
      <w:color w:val="808080"/>
    </w:rPr>
  </w:style>
  <w:style w:type="paragraph" w:customStyle="1" w:styleId="SenderNameatSignature">
    <w:name w:val="Sender Name (at Signature)"/>
    <w:basedOn w:val="NoSpacing"/>
    <w:uiPriority w:val="7"/>
    <w:rsid w:val="00CA1695"/>
    <w:pPr>
      <w:pBdr>
        <w:top w:val="single" w:sz="4" w:space="1" w:color="727CA3" w:themeColor="accent1"/>
      </w:pBdr>
      <w:ind w:right="4320"/>
    </w:pPr>
    <w:rPr>
      <w:b/>
      <w:color w:val="727CA3" w:themeColor="accent1"/>
    </w:rPr>
  </w:style>
  <w:style w:type="paragraph" w:styleId="Signature">
    <w:name w:val="Signature"/>
    <w:basedOn w:val="Normal"/>
    <w:link w:val="SignatureChar"/>
    <w:uiPriority w:val="99"/>
    <w:unhideWhenUsed/>
    <w:rsid w:val="00CA1695"/>
    <w:pPr>
      <w:spacing w:after="0" w:line="240" w:lineRule="auto"/>
    </w:pPr>
  </w:style>
  <w:style w:type="character" w:customStyle="1" w:styleId="SignatureChar">
    <w:name w:val="Signature Char"/>
    <w:basedOn w:val="DefaultParagraphFont"/>
    <w:link w:val="Signature"/>
    <w:uiPriority w:val="99"/>
    <w:rsid w:val="00CA1695"/>
    <w:rPr>
      <w:sz w:val="20"/>
      <w:lang w:bidi="ar-SA"/>
    </w:rPr>
  </w:style>
  <w:style w:type="paragraph" w:styleId="BalloonText">
    <w:name w:val="Balloon Text"/>
    <w:basedOn w:val="Normal"/>
    <w:link w:val="BalloonTextChar"/>
    <w:uiPriority w:val="99"/>
    <w:semiHidden/>
    <w:unhideWhenUsed/>
    <w:rsid w:val="00CA1695"/>
    <w:rPr>
      <w:rFonts w:ascii="Tahoma" w:hAnsi="Tahoma" w:cs="Tahoma"/>
      <w:sz w:val="16"/>
      <w:szCs w:val="16"/>
    </w:rPr>
  </w:style>
  <w:style w:type="character" w:customStyle="1" w:styleId="BalloonTextChar">
    <w:name w:val="Balloon Text Char"/>
    <w:basedOn w:val="DefaultParagraphFont"/>
    <w:link w:val="BalloonText"/>
    <w:uiPriority w:val="99"/>
    <w:semiHidden/>
    <w:rsid w:val="00CA1695"/>
    <w:rPr>
      <w:rFonts w:ascii="Tahoma" w:hAnsi="Tahoma" w:cs="Tahoma"/>
      <w:sz w:val="16"/>
      <w:szCs w:val="16"/>
      <w:lang w:bidi="ar-SA"/>
    </w:rPr>
  </w:style>
  <w:style w:type="character" w:styleId="BookTitle">
    <w:name w:val="Book Title"/>
    <w:basedOn w:val="DefaultParagraphFont"/>
    <w:uiPriority w:val="33"/>
    <w:qFormat/>
    <w:rsid w:val="00CA1695"/>
    <w:rPr>
      <w:i/>
      <w:iCs/>
      <w:smallCaps/>
      <w:spacing w:val="5"/>
    </w:rPr>
  </w:style>
  <w:style w:type="paragraph" w:styleId="Caption">
    <w:name w:val="caption"/>
    <w:basedOn w:val="Normal"/>
    <w:next w:val="Normal"/>
    <w:uiPriority w:val="35"/>
    <w:semiHidden/>
    <w:unhideWhenUsed/>
    <w:qFormat/>
    <w:rsid w:val="00CA1695"/>
    <w:pPr>
      <w:spacing w:line="240" w:lineRule="auto"/>
    </w:pPr>
    <w:rPr>
      <w:b/>
      <w:bCs/>
      <w:color w:val="727CA3" w:themeColor="accent1"/>
      <w:sz w:val="18"/>
      <w:szCs w:val="18"/>
    </w:rPr>
  </w:style>
  <w:style w:type="character" w:styleId="Emphasis">
    <w:name w:val="Emphasis"/>
    <w:uiPriority w:val="20"/>
    <w:qFormat/>
    <w:rsid w:val="00CA1695"/>
    <w:rPr>
      <w:b/>
      <w:bCs/>
      <w:i/>
      <w:iCs/>
      <w:spacing w:val="10"/>
    </w:rPr>
  </w:style>
  <w:style w:type="paragraph" w:styleId="Header">
    <w:name w:val="header"/>
    <w:basedOn w:val="Normal"/>
    <w:link w:val="HeaderChar"/>
    <w:uiPriority w:val="99"/>
    <w:unhideWhenUsed/>
    <w:rsid w:val="00CA1695"/>
    <w:pPr>
      <w:tabs>
        <w:tab w:val="center" w:pos="4320"/>
        <w:tab w:val="right" w:pos="8640"/>
      </w:tabs>
    </w:pPr>
  </w:style>
  <w:style w:type="character" w:customStyle="1" w:styleId="HeaderChar">
    <w:name w:val="Header Char"/>
    <w:basedOn w:val="DefaultParagraphFont"/>
    <w:link w:val="Header"/>
    <w:uiPriority w:val="99"/>
    <w:rsid w:val="00CA1695"/>
    <w:rPr>
      <w:lang w:bidi="ar-SA"/>
    </w:rPr>
  </w:style>
  <w:style w:type="character" w:customStyle="1" w:styleId="Heading1Char">
    <w:name w:val="Heading 1 Char"/>
    <w:basedOn w:val="DefaultParagraphFont"/>
    <w:link w:val="Heading1"/>
    <w:uiPriority w:val="9"/>
    <w:semiHidden/>
    <w:rsid w:val="00CA1695"/>
    <w:rPr>
      <w:rFonts w:asciiTheme="majorHAnsi" w:eastAsiaTheme="majorEastAsia" w:hAnsiTheme="majorHAnsi" w:cstheme="majorBidi"/>
      <w:b/>
      <w:bCs/>
      <w:color w:val="4D5676" w:themeColor="accent1" w:themeShade="B5"/>
      <w:sz w:val="28"/>
      <w:szCs w:val="28"/>
    </w:rPr>
  </w:style>
  <w:style w:type="character" w:customStyle="1" w:styleId="Heading2Char">
    <w:name w:val="Heading 2 Char"/>
    <w:basedOn w:val="DefaultParagraphFont"/>
    <w:link w:val="Heading2"/>
    <w:uiPriority w:val="9"/>
    <w:semiHidden/>
    <w:rsid w:val="00CA1695"/>
    <w:rPr>
      <w:rFonts w:asciiTheme="majorHAnsi" w:eastAsiaTheme="majorEastAsia" w:hAnsiTheme="majorHAnsi" w:cstheme="majorBidi"/>
      <w:b/>
      <w:bCs/>
      <w:color w:val="727CA3" w:themeColor="accent1"/>
      <w:sz w:val="26"/>
      <w:szCs w:val="26"/>
      <w:lang w:bidi="ar-SA"/>
    </w:rPr>
  </w:style>
  <w:style w:type="character" w:customStyle="1" w:styleId="Heading3Char">
    <w:name w:val="Heading 3 Char"/>
    <w:basedOn w:val="DefaultParagraphFont"/>
    <w:link w:val="Heading3"/>
    <w:uiPriority w:val="9"/>
    <w:semiHidden/>
    <w:rsid w:val="00CA1695"/>
    <w:rPr>
      <w:rFonts w:asciiTheme="majorHAnsi" w:eastAsiaTheme="majorEastAsia" w:hAnsiTheme="majorHAnsi" w:cstheme="majorBidi"/>
      <w:b/>
      <w:bCs/>
      <w:color w:val="727CA3" w:themeColor="accent1"/>
      <w:lang w:bidi="ar-SA"/>
    </w:rPr>
  </w:style>
  <w:style w:type="character" w:customStyle="1" w:styleId="Heading4Char">
    <w:name w:val="Heading 4 Char"/>
    <w:basedOn w:val="DefaultParagraphFont"/>
    <w:link w:val="Heading4"/>
    <w:uiPriority w:val="9"/>
    <w:semiHidden/>
    <w:rsid w:val="00CA1695"/>
    <w:rPr>
      <w:rFonts w:asciiTheme="majorHAnsi" w:eastAsiaTheme="majorEastAsia" w:hAnsiTheme="majorHAnsi" w:cstheme="majorBidi"/>
      <w:b/>
      <w:bCs/>
      <w:i/>
      <w:iCs/>
      <w:color w:val="727CA3" w:themeColor="accent1"/>
      <w:lang w:bidi="ar-SA"/>
    </w:rPr>
  </w:style>
  <w:style w:type="character" w:customStyle="1" w:styleId="Heading5Char">
    <w:name w:val="Heading 5 Char"/>
    <w:basedOn w:val="DefaultParagraphFont"/>
    <w:link w:val="Heading5"/>
    <w:uiPriority w:val="9"/>
    <w:semiHidden/>
    <w:rsid w:val="00CA1695"/>
    <w:rPr>
      <w:rFonts w:asciiTheme="majorHAnsi" w:eastAsiaTheme="majorEastAsia" w:hAnsiTheme="majorHAnsi" w:cstheme="majorBidi"/>
      <w:color w:val="363C53" w:themeColor="accent1" w:themeShade="7F"/>
      <w:lang w:bidi="ar-SA"/>
    </w:rPr>
  </w:style>
  <w:style w:type="character" w:customStyle="1" w:styleId="Heading6Char">
    <w:name w:val="Heading 6 Char"/>
    <w:basedOn w:val="DefaultParagraphFont"/>
    <w:link w:val="Heading6"/>
    <w:uiPriority w:val="9"/>
    <w:semiHidden/>
    <w:rsid w:val="00CA1695"/>
    <w:rPr>
      <w:rFonts w:asciiTheme="majorHAnsi" w:eastAsiaTheme="majorEastAsia" w:hAnsiTheme="majorHAnsi" w:cstheme="majorBidi"/>
      <w:i/>
      <w:iCs/>
      <w:color w:val="363C53" w:themeColor="accent1" w:themeShade="7F"/>
      <w:lang w:bidi="ar-SA"/>
    </w:rPr>
  </w:style>
  <w:style w:type="character" w:customStyle="1" w:styleId="Heading7Char">
    <w:name w:val="Heading 7 Char"/>
    <w:basedOn w:val="DefaultParagraphFont"/>
    <w:link w:val="Heading7"/>
    <w:uiPriority w:val="9"/>
    <w:semiHidden/>
    <w:rsid w:val="00CA1695"/>
    <w:rPr>
      <w:rFonts w:asciiTheme="majorHAnsi" w:eastAsiaTheme="majorEastAsia" w:hAnsiTheme="majorHAnsi" w:cstheme="majorBidi"/>
      <w:i/>
      <w:iCs/>
      <w:color w:val="404040" w:themeColor="text1" w:themeTint="BF"/>
      <w:lang w:bidi="ar-SA"/>
    </w:rPr>
  </w:style>
  <w:style w:type="character" w:customStyle="1" w:styleId="Heading8Char">
    <w:name w:val="Heading 8 Char"/>
    <w:basedOn w:val="DefaultParagraphFont"/>
    <w:link w:val="Heading8"/>
    <w:uiPriority w:val="9"/>
    <w:semiHidden/>
    <w:rsid w:val="00CA1695"/>
    <w:rPr>
      <w:rFonts w:asciiTheme="majorHAnsi" w:eastAsiaTheme="majorEastAsia" w:hAnsiTheme="majorHAnsi" w:cstheme="majorBidi"/>
      <w:color w:val="404040" w:themeColor="text1" w:themeTint="BF"/>
      <w:sz w:val="20"/>
      <w:szCs w:val="20"/>
      <w:lang w:bidi="ar-SA"/>
    </w:rPr>
  </w:style>
  <w:style w:type="character" w:customStyle="1" w:styleId="Heading9Char">
    <w:name w:val="Heading 9 Char"/>
    <w:basedOn w:val="DefaultParagraphFont"/>
    <w:link w:val="Heading9"/>
    <w:uiPriority w:val="9"/>
    <w:semiHidden/>
    <w:rsid w:val="00CA1695"/>
    <w:rPr>
      <w:rFonts w:asciiTheme="majorHAnsi" w:eastAsiaTheme="majorEastAsia" w:hAnsiTheme="majorHAnsi" w:cstheme="majorBidi"/>
      <w:i/>
      <w:iCs/>
      <w:color w:val="404040" w:themeColor="text1" w:themeTint="BF"/>
      <w:sz w:val="20"/>
      <w:szCs w:val="20"/>
      <w:lang w:bidi="ar-SA"/>
    </w:rPr>
  </w:style>
  <w:style w:type="character" w:styleId="Hyperlink">
    <w:name w:val="Hyperlink"/>
    <w:basedOn w:val="DefaultParagraphFont"/>
    <w:uiPriority w:val="99"/>
    <w:semiHidden/>
    <w:unhideWhenUsed/>
    <w:rsid w:val="00CA1695"/>
    <w:rPr>
      <w:color w:val="B292CA" w:themeColor="hyperlink"/>
      <w:u w:val="single"/>
    </w:rPr>
  </w:style>
  <w:style w:type="character" w:styleId="IntenseEmphasis">
    <w:name w:val="Intense Emphasis"/>
    <w:basedOn w:val="DefaultParagraphFont"/>
    <w:uiPriority w:val="21"/>
    <w:qFormat/>
    <w:rsid w:val="00CA1695"/>
    <w:rPr>
      <w:b/>
      <w:bCs/>
      <w:i/>
      <w:iCs/>
      <w:smallCaps/>
      <w:color w:val="727CA3" w:themeColor="accent1"/>
    </w:rPr>
  </w:style>
  <w:style w:type="paragraph" w:styleId="IntenseQuote">
    <w:name w:val="Intense Quote"/>
    <w:basedOn w:val="Normal"/>
    <w:next w:val="Normal"/>
    <w:link w:val="IntenseQuoteChar"/>
    <w:uiPriority w:val="30"/>
    <w:qFormat/>
    <w:rsid w:val="00CA1695"/>
    <w:pPr>
      <w:pBdr>
        <w:bottom w:val="single" w:sz="4" w:space="4" w:color="727CA3" w:themeColor="accent1"/>
      </w:pBdr>
      <w:spacing w:before="320" w:after="480"/>
      <w:ind w:left="936" w:right="936"/>
    </w:pPr>
    <w:rPr>
      <w:b/>
      <w:bCs/>
      <w:i/>
      <w:iCs/>
      <w:color w:val="727CA3" w:themeColor="accent1"/>
      <w:lang w:bidi="en-US"/>
    </w:rPr>
  </w:style>
  <w:style w:type="character" w:customStyle="1" w:styleId="IntenseQuoteChar">
    <w:name w:val="Intense Quote Char"/>
    <w:basedOn w:val="DefaultParagraphFont"/>
    <w:link w:val="IntenseQuote"/>
    <w:uiPriority w:val="30"/>
    <w:rsid w:val="00CA1695"/>
    <w:rPr>
      <w:b/>
      <w:bCs/>
      <w:i/>
      <w:iCs/>
      <w:color w:val="727CA3" w:themeColor="accent1"/>
    </w:rPr>
  </w:style>
  <w:style w:type="character" w:styleId="IntenseReference">
    <w:name w:val="Intense Reference"/>
    <w:basedOn w:val="DefaultParagraphFont"/>
    <w:uiPriority w:val="32"/>
    <w:qFormat/>
    <w:rsid w:val="00CA1695"/>
    <w:rPr>
      <w:smallCaps/>
      <w:spacing w:val="5"/>
      <w:u w:val="single"/>
    </w:rPr>
  </w:style>
  <w:style w:type="table" w:customStyle="1" w:styleId="B2LightShadingAccent2">
    <w:name w:val="B2 Light Shading Accent 2"/>
    <w:basedOn w:val="TableNormal"/>
    <w:uiPriority w:val="42"/>
    <w:rsid w:val="00CA1695"/>
    <w:pPr>
      <w:spacing w:after="0" w:line="240" w:lineRule="auto"/>
    </w:pPr>
    <w:rPr>
      <w:rFonts w:ascii="Arial" w:hAnsi="Arial"/>
      <w:color w:val="628BAD" w:themeColor="accent2" w:themeShade="BF"/>
    </w:rPr>
    <w:tblPr>
      <w:tblStyleRowBandSize w:val="1"/>
      <w:tblStyleColBandSize w:val="1"/>
      <w:tblInd w:w="0" w:type="dxa"/>
      <w:tblBorders>
        <w:top w:val="single" w:sz="8" w:space="0" w:color="9FB8CD" w:themeColor="accent2"/>
        <w:bottom w:val="single" w:sz="8" w:space="0" w:color="9FB8C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FB8CD" w:themeColor="accent2"/>
          <w:left w:val="nil"/>
          <w:bottom w:val="single" w:sz="8" w:space="0" w:color="9FB8CD" w:themeColor="accent2"/>
          <w:right w:val="nil"/>
          <w:insideH w:val="nil"/>
          <w:insideV w:val="nil"/>
        </w:tcBorders>
      </w:tcPr>
    </w:tblStylePr>
    <w:tblStylePr w:type="lastRow">
      <w:pPr>
        <w:spacing w:before="0" w:after="0" w:line="240" w:lineRule="auto"/>
      </w:pPr>
      <w:rPr>
        <w:b/>
        <w:bCs/>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rPr>
    </w:tblStylePr>
    <w:tblStylePr w:type="lastCol">
      <w:rPr>
        <w:b/>
        <w:bCs/>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ListBullet">
    <w:name w:val="List Bullet"/>
    <w:basedOn w:val="Normal"/>
    <w:uiPriority w:val="36"/>
    <w:unhideWhenUsed/>
    <w:qFormat/>
    <w:rsid w:val="00CA1695"/>
    <w:pPr>
      <w:numPr>
        <w:numId w:val="11"/>
      </w:numPr>
      <w:spacing w:after="120"/>
      <w:contextualSpacing/>
    </w:pPr>
  </w:style>
  <w:style w:type="paragraph" w:styleId="ListBullet2">
    <w:name w:val="List Bullet 2"/>
    <w:basedOn w:val="Normal"/>
    <w:uiPriority w:val="36"/>
    <w:unhideWhenUsed/>
    <w:qFormat/>
    <w:rsid w:val="00CA1695"/>
    <w:pPr>
      <w:numPr>
        <w:numId w:val="12"/>
      </w:numPr>
      <w:spacing w:after="120"/>
      <w:contextualSpacing/>
    </w:pPr>
  </w:style>
  <w:style w:type="paragraph" w:styleId="ListBullet3">
    <w:name w:val="List Bullet 3"/>
    <w:basedOn w:val="Normal"/>
    <w:uiPriority w:val="36"/>
    <w:unhideWhenUsed/>
    <w:qFormat/>
    <w:rsid w:val="00CA1695"/>
    <w:pPr>
      <w:numPr>
        <w:numId w:val="13"/>
      </w:numPr>
      <w:spacing w:after="120"/>
      <w:contextualSpacing/>
    </w:pPr>
  </w:style>
  <w:style w:type="paragraph" w:styleId="ListBullet4">
    <w:name w:val="List Bullet 4"/>
    <w:basedOn w:val="Normal"/>
    <w:uiPriority w:val="36"/>
    <w:semiHidden/>
    <w:unhideWhenUsed/>
    <w:rsid w:val="00CA1695"/>
    <w:pPr>
      <w:numPr>
        <w:numId w:val="14"/>
      </w:numPr>
      <w:spacing w:after="120"/>
      <w:contextualSpacing/>
    </w:pPr>
  </w:style>
  <w:style w:type="paragraph" w:styleId="ListBullet5">
    <w:name w:val="List Bullet 5"/>
    <w:basedOn w:val="Normal"/>
    <w:uiPriority w:val="36"/>
    <w:semiHidden/>
    <w:unhideWhenUsed/>
    <w:rsid w:val="00CA1695"/>
    <w:pPr>
      <w:numPr>
        <w:numId w:val="15"/>
      </w:numPr>
      <w:spacing w:after="120"/>
      <w:contextualSpacing/>
    </w:pPr>
  </w:style>
  <w:style w:type="paragraph" w:styleId="Quote">
    <w:name w:val="Quote"/>
    <w:basedOn w:val="Normal"/>
    <w:next w:val="Normal"/>
    <w:link w:val="QuoteChar"/>
    <w:uiPriority w:val="29"/>
    <w:qFormat/>
    <w:rsid w:val="00CA1695"/>
    <w:rPr>
      <w:i/>
      <w:iCs/>
      <w:color w:val="000000" w:themeColor="text1"/>
      <w:lang w:bidi="en-US"/>
    </w:rPr>
  </w:style>
  <w:style w:type="character" w:customStyle="1" w:styleId="QuoteChar">
    <w:name w:val="Quote Char"/>
    <w:basedOn w:val="DefaultParagraphFont"/>
    <w:link w:val="Quote"/>
    <w:uiPriority w:val="29"/>
    <w:rsid w:val="00CA1695"/>
    <w:rPr>
      <w:i/>
      <w:iCs/>
      <w:color w:val="000000" w:themeColor="text1"/>
    </w:rPr>
  </w:style>
  <w:style w:type="character" w:styleId="Strong">
    <w:name w:val="Strong"/>
    <w:uiPriority w:val="22"/>
    <w:qFormat/>
    <w:rsid w:val="00CA1695"/>
    <w:rPr>
      <w:b/>
      <w:bCs/>
    </w:rPr>
  </w:style>
  <w:style w:type="paragraph" w:styleId="Subtitle">
    <w:name w:val="Subtitle"/>
    <w:basedOn w:val="Normal"/>
    <w:link w:val="SubtitleChar"/>
    <w:uiPriority w:val="11"/>
    <w:semiHidden/>
    <w:unhideWhenUsed/>
    <w:rsid w:val="00CA1695"/>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SubtitleChar">
    <w:name w:val="Subtitle Char"/>
    <w:basedOn w:val="DefaultParagraphFont"/>
    <w:link w:val="Subtitle"/>
    <w:uiPriority w:val="11"/>
    <w:semiHidden/>
    <w:rsid w:val="00CA1695"/>
    <w:rPr>
      <w:rFonts w:asciiTheme="majorHAnsi" w:eastAsiaTheme="majorEastAsia" w:hAnsiTheme="majorHAnsi" w:cstheme="majorBidi"/>
      <w:i/>
      <w:iCs/>
      <w:color w:val="727CA3" w:themeColor="accent1"/>
      <w:spacing w:val="15"/>
      <w:sz w:val="24"/>
      <w:szCs w:val="24"/>
      <w:lang w:bidi="ar-SA"/>
    </w:rPr>
  </w:style>
  <w:style w:type="character" w:styleId="SubtleEmphasis">
    <w:name w:val="Subtle Emphasis"/>
    <w:basedOn w:val="DefaultParagraphFont"/>
    <w:uiPriority w:val="19"/>
    <w:qFormat/>
    <w:rsid w:val="00CA1695"/>
    <w:rPr>
      <w:i/>
      <w:iCs/>
    </w:rPr>
  </w:style>
  <w:style w:type="character" w:styleId="SubtleReference">
    <w:name w:val="Subtle Reference"/>
    <w:basedOn w:val="DefaultParagraphFont"/>
    <w:uiPriority w:val="31"/>
    <w:qFormat/>
    <w:rsid w:val="00CA1695"/>
    <w:rPr>
      <w:smallCaps/>
    </w:rPr>
  </w:style>
  <w:style w:type="paragraph" w:styleId="Title">
    <w:name w:val="Title"/>
    <w:basedOn w:val="Normal"/>
    <w:link w:val="TitleChar"/>
    <w:uiPriority w:val="10"/>
    <w:semiHidden/>
    <w:unhideWhenUsed/>
    <w:rsid w:val="00CA1695"/>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lang w:bidi="en-US"/>
    </w:rPr>
  </w:style>
  <w:style w:type="character" w:customStyle="1" w:styleId="TitleChar">
    <w:name w:val="Title Char"/>
    <w:basedOn w:val="DefaultParagraphFont"/>
    <w:link w:val="Title"/>
    <w:uiPriority w:val="10"/>
    <w:semiHidden/>
    <w:rsid w:val="00CA1695"/>
    <w:rPr>
      <w:rFonts w:asciiTheme="majorHAnsi" w:eastAsiaTheme="majorEastAsia" w:hAnsiTheme="majorHAnsi" w:cstheme="majorBidi"/>
      <w:color w:val="383842" w:themeColor="text2" w:themeShade="CC"/>
      <w:spacing w:val="5"/>
      <w:kern w:val="28"/>
      <w:sz w:val="52"/>
      <w:szCs w:val="52"/>
    </w:rPr>
  </w:style>
  <w:style w:type="paragraph" w:styleId="TOC1">
    <w:name w:val="toc 1"/>
    <w:basedOn w:val="Normal"/>
    <w:next w:val="Normal"/>
    <w:autoRedefine/>
    <w:uiPriority w:val="99"/>
    <w:semiHidden/>
    <w:unhideWhenUsed/>
    <w:rsid w:val="00CA1695"/>
    <w:pPr>
      <w:tabs>
        <w:tab w:val="right" w:leader="dot" w:pos="8630"/>
      </w:tabs>
      <w:spacing w:after="40" w:line="240" w:lineRule="auto"/>
    </w:pPr>
    <w:rPr>
      <w:smallCaps/>
      <w:noProof/>
      <w:color w:val="9FB8CD" w:themeColor="accent2"/>
    </w:rPr>
  </w:style>
  <w:style w:type="paragraph" w:styleId="TOC2">
    <w:name w:val="toc 2"/>
    <w:basedOn w:val="Normal"/>
    <w:next w:val="Normal"/>
    <w:autoRedefine/>
    <w:uiPriority w:val="99"/>
    <w:semiHidden/>
    <w:unhideWhenUsed/>
    <w:rsid w:val="00CA1695"/>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rsid w:val="00CA1695"/>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rsid w:val="00CA1695"/>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rsid w:val="00CA1695"/>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rsid w:val="00CA1695"/>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rsid w:val="00CA1695"/>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rsid w:val="00CA1695"/>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rsid w:val="00CA1695"/>
    <w:pPr>
      <w:tabs>
        <w:tab w:val="right" w:leader="dot" w:pos="8630"/>
      </w:tabs>
      <w:spacing w:after="40" w:line="240" w:lineRule="auto"/>
      <w:ind w:left="1760"/>
    </w:pPr>
    <w:rPr>
      <w:smallCaps/>
      <w:noProof/>
    </w:rPr>
  </w:style>
  <w:style w:type="paragraph" w:customStyle="1" w:styleId="HeaderLeft">
    <w:name w:val="Header Left"/>
    <w:basedOn w:val="Header"/>
    <w:uiPriority w:val="35"/>
    <w:unhideWhenUsed/>
    <w:qFormat/>
    <w:rsid w:val="00CA1695"/>
    <w:pPr>
      <w:pBdr>
        <w:bottom w:val="dashed" w:sz="4" w:space="18" w:color="7F7F7F" w:themeColor="text1" w:themeTint="80"/>
      </w:pBdr>
      <w:spacing w:line="396" w:lineRule="auto"/>
    </w:pPr>
    <w:rPr>
      <w:color w:val="7F7F7F" w:themeColor="text1" w:themeTint="80"/>
    </w:rPr>
  </w:style>
  <w:style w:type="paragraph" w:customStyle="1" w:styleId="FooterLeft">
    <w:name w:val="Footer Left"/>
    <w:basedOn w:val="Normal"/>
    <w:next w:val="Normal"/>
    <w:uiPriority w:val="35"/>
    <w:unhideWhenUsed/>
    <w:qFormat/>
    <w:rsid w:val="00CA1695"/>
    <w:pPr>
      <w:pBdr>
        <w:top w:val="dashed" w:sz="4" w:space="18" w:color="7F7F7F" w:themeColor="text1" w:themeTint="80"/>
      </w:pBdr>
      <w:tabs>
        <w:tab w:val="center" w:pos="4320"/>
        <w:tab w:val="right" w:pos="8640"/>
      </w:tabs>
    </w:pPr>
    <w:rPr>
      <w:color w:val="7F7F7F" w:themeColor="text1" w:themeTint="80"/>
      <w:szCs w:val="18"/>
    </w:rPr>
  </w:style>
  <w:style w:type="paragraph" w:customStyle="1" w:styleId="FooterRight">
    <w:name w:val="Footer Right"/>
    <w:basedOn w:val="Footer"/>
    <w:uiPriority w:val="35"/>
    <w:unhideWhenUsed/>
    <w:qFormat/>
    <w:rsid w:val="00CA1695"/>
    <w:pPr>
      <w:pBdr>
        <w:top w:val="dashed" w:sz="4" w:space="18" w:color="7F7F7F"/>
      </w:pBdr>
      <w:jc w:val="right"/>
    </w:pPr>
    <w:rPr>
      <w:color w:val="7F7F7F" w:themeColor="text1" w:themeTint="80"/>
      <w:szCs w:val="18"/>
    </w:rPr>
  </w:style>
  <w:style w:type="paragraph" w:customStyle="1" w:styleId="HeaderRight">
    <w:name w:val="Header Right"/>
    <w:basedOn w:val="Header"/>
    <w:uiPriority w:val="35"/>
    <w:unhideWhenUsed/>
    <w:qFormat/>
    <w:rsid w:val="00CA1695"/>
    <w:pPr>
      <w:pBdr>
        <w:bottom w:val="dashed" w:sz="4" w:space="18" w:color="7F7F7F"/>
      </w:pBdr>
      <w:jc w:val="right"/>
    </w:pPr>
    <w:rPr>
      <w:color w:val="7F7F7F" w:themeColor="text1" w:themeTint="80"/>
    </w:rPr>
  </w:style>
  <w:style w:type="paragraph" w:customStyle="1" w:styleId="SendersAddress">
    <w:name w:val="Sender's Address"/>
    <w:basedOn w:val="NoSpacing"/>
    <w:uiPriority w:val="2"/>
    <w:qFormat/>
    <w:rsid w:val="00CA1695"/>
    <w:pPr>
      <w:spacing w:before="200" w:line="276" w:lineRule="auto"/>
      <w:contextualSpacing/>
      <w:jc w:val="right"/>
    </w:pPr>
    <w:rPr>
      <w:rFonts w:cs="Times New Roman"/>
      <w:color w:val="9FB8CD" w:themeColor="accent2"/>
      <w:sz w:val="18"/>
      <w:szCs w:val="18"/>
      <w:lang w:eastAsia="ja-JP"/>
    </w:rPr>
  </w:style>
  <w:style w:type="paragraph" w:customStyle="1" w:styleId="RecipientsName">
    <w:name w:val="Recipient's Name"/>
    <w:basedOn w:val="NoSpacing"/>
    <w:uiPriority w:val="1"/>
    <w:qFormat/>
    <w:rsid w:val="00CA1695"/>
    <w:pPr>
      <w:jc w:val="right"/>
    </w:pPr>
    <w:rPr>
      <w:rFonts w:asciiTheme="majorHAnsi" w:hAnsiTheme="majorHAnsi" w:cs="Times New Roman"/>
      <w:noProof/>
      <w:color w:val="525A7D" w:themeColor="accent1" w:themeShade="BF"/>
      <w:sz w:val="36"/>
      <w:szCs w:val="36"/>
      <w:lang w:eastAsia="ja-JP"/>
    </w:rPr>
  </w:style>
  <w:style w:type="paragraph" w:customStyle="1" w:styleId="HeaderFirstPage">
    <w:name w:val="Header First Page"/>
    <w:basedOn w:val="Header"/>
    <w:qFormat/>
    <w:rsid w:val="00CA1695"/>
    <w:pPr>
      <w:pBdr>
        <w:bottom w:val="dashed" w:sz="4" w:space="18" w:color="7F7F7F"/>
      </w:pBdr>
      <w:spacing w:line="396" w:lineRule="auto"/>
    </w:pPr>
    <w:rPr>
      <w:rFonts w:cs="Times New Roman"/>
      <w:color w:val="7F7F7F" w:themeColor="text1" w:themeTint="80"/>
      <w:szCs w:val="20"/>
      <w:lang w:eastAsia="ja-JP"/>
    </w:rPr>
  </w:style>
  <w:style w:type="paragraph" w:customStyle="1" w:styleId="DateText">
    <w:name w:val="Date Text"/>
    <w:basedOn w:val="Normal"/>
    <w:uiPriority w:val="35"/>
    <w:rsid w:val="00CA1695"/>
    <w:pPr>
      <w:spacing w:after="0"/>
      <w:contextualSpacing/>
    </w:pPr>
    <w:rPr>
      <w:rFonts w:cs="Times New Roman"/>
      <w:color w:val="000000" w:themeColor="text1"/>
      <w:szCs w:val="20"/>
      <w:lang w:eastAsia="ja-JP"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madi\AppData\Roaming\Microsoft\Templates\Letter%20(Origin%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CCCE37-6FAD-4954-ADD9-E4BFAE3B6931}">
  <ds:schemaRefs>
    <ds:schemaRef ds:uri="http://schemas.microsoft.com/sharepoint/v3/contenttype/forms"/>
  </ds:schemaRefs>
</ds:datastoreItem>
</file>

<file path=customXml/itemProps3.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4.xml><?xml version="1.0" encoding="utf-8"?>
<ds:datastoreItem xmlns:ds="http://schemas.openxmlformats.org/officeDocument/2006/customXml" ds:itemID="{322111E0-E601-405A-A8CC-A455F4987CA9}">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Letter (Origin theme)</Template>
  <TotalTime>22</TotalTime>
  <Pages>3</Pages>
  <Words>919</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Letter (Origin design)</vt:lpstr>
    </vt:vector>
  </TitlesOfParts>
  <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(Origin design)</dc:title>
  <dc:subject/>
  <dc:creator>rahmadi</dc:creator>
  <cp:keywords/>
  <dc:description/>
  <cp:lastModifiedBy>Windows User</cp:lastModifiedBy>
  <cp:revision>2</cp:revision>
  <dcterms:created xsi:type="dcterms:W3CDTF">2018-09-06T03:00:00Z</dcterms:created>
  <dcterms:modified xsi:type="dcterms:W3CDTF">2018-09-07T14:39:00Z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TC101927529990</vt:lpwstr>
  </property>
</Properties>
</file>